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74F69" w14:textId="77777777" w:rsidR="008D336B" w:rsidRPr="00C70D3E" w:rsidRDefault="00C04DC7" w:rsidP="00D060B6">
      <w:pPr>
        <w:tabs>
          <w:tab w:val="left" w:pos="9214"/>
        </w:tabs>
        <w:spacing w:after="0"/>
        <w:ind w:left="-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b/>
          <w:noProof/>
        </w:rPr>
        <w:drawing>
          <wp:anchor distT="0" distB="0" distL="114300" distR="114300" simplePos="0" relativeHeight="251670528" behindDoc="1" locked="0" layoutInCell="1" allowOverlap="1" wp14:anchorId="7CBE4B34" wp14:editId="2A810DC4">
            <wp:simplePos x="0" y="0"/>
            <wp:positionH relativeFrom="column">
              <wp:posOffset>3329940</wp:posOffset>
            </wp:positionH>
            <wp:positionV relativeFrom="paragraph">
              <wp:posOffset>165735</wp:posOffset>
            </wp:positionV>
            <wp:extent cx="2971165" cy="742950"/>
            <wp:effectExtent l="19050" t="0" r="635" b="0"/>
            <wp:wrapTight wrapText="bothSides">
              <wp:wrapPolygon edited="0">
                <wp:start x="-138" y="0"/>
                <wp:lineTo x="0" y="21046"/>
                <wp:lineTo x="277" y="21046"/>
                <wp:lineTo x="21605" y="21046"/>
                <wp:lineTo x="21605" y="0"/>
                <wp:lineTo x="-138" y="0"/>
              </wp:wrapPolygon>
            </wp:wrapTight>
            <wp:docPr id="1143777714" name="Рисунок 1" descr="Изображение выглядит как Шрифт, текст, снимок экрана, Графи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777714" name="Рисунок 1" descr="Изображение выглядит как Шрифт, текст, снимок экрана, Графика&#10;&#10;Автоматически созданное описание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16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60B6" w:rsidRPr="00C70D3E">
        <w:rPr>
          <w:b/>
          <w:noProof/>
        </w:rPr>
        <w:drawing>
          <wp:inline distT="0" distB="0" distL="0" distR="0" wp14:anchorId="686EB028" wp14:editId="7968E7C3">
            <wp:extent cx="3343275" cy="1289099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E5F2A" w14:textId="77777777" w:rsidR="00CE7734" w:rsidRPr="00C70D3E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D59704" w14:textId="77777777" w:rsidR="00CE7734" w:rsidRPr="00C70D3E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0F363F" w14:textId="77777777" w:rsidR="00D060B6" w:rsidRPr="00C70D3E" w:rsidRDefault="00D060B6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A0AE6F" w14:textId="77777777" w:rsidR="00CE7734" w:rsidRPr="00C70D3E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509DDD" w14:textId="77777777" w:rsidR="00CE7734" w:rsidRPr="00C70D3E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C4D571" w14:textId="77777777" w:rsidR="00CE7734" w:rsidRPr="00C70D3E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3D25B1" w14:textId="77777777" w:rsidR="00CE7734" w:rsidRPr="00C70D3E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DBE8BD" w14:textId="77777777" w:rsidR="00CE7734" w:rsidRPr="00C70D3E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Times New Roman" w:eastAsia="Calibri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="Calibri" w:eastAsia="Arial Unicode MS" w:hAnsi="Calibri"/>
          <w:sz w:val="72"/>
          <w:szCs w:val="72"/>
        </w:rPr>
      </w:sdtEndPr>
      <w:sdtContent>
        <w:p w14:paraId="4A7C9B03" w14:textId="77777777" w:rsidR="00D060B6" w:rsidRPr="00C70D3E" w:rsidRDefault="00D060B6" w:rsidP="00D060B6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2953A1C6" w14:textId="77777777" w:rsidR="00D060B6" w:rsidRPr="00C70D3E" w:rsidRDefault="00D060B6" w:rsidP="00F23B0C">
          <w:pPr>
            <w:spacing w:after="0" w:line="240" w:lineRule="auto"/>
            <w:ind w:left="-284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C70D3E"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ОХРАНЕ ТРУДА</w:t>
          </w:r>
          <w:r w:rsidR="00C04DC7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Pr="00C70D3E">
            <w:rPr>
              <w:rFonts w:ascii="Times New Roman" w:eastAsia="Arial Unicode MS" w:hAnsi="Times New Roman" w:cs="Times New Roman"/>
              <w:sz w:val="56"/>
              <w:szCs w:val="56"/>
            </w:rPr>
            <w:t>КОМПЕТЕНЦИИ</w:t>
          </w:r>
        </w:p>
        <w:p w14:paraId="0872010D" w14:textId="77777777" w:rsidR="00C04DC7" w:rsidRPr="00C04DC7" w:rsidRDefault="00C04DC7" w:rsidP="00C04DC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C04DC7">
            <w:rPr>
              <w:rFonts w:ascii="Times New Roman" w:eastAsia="Arial Unicode MS" w:hAnsi="Times New Roman" w:cs="Times New Roman"/>
              <w:sz w:val="40"/>
              <w:szCs w:val="40"/>
            </w:rPr>
            <w:t>«Персонализированные здоровьесберегающие технологии»</w:t>
          </w:r>
        </w:p>
        <w:p w14:paraId="189EF437" w14:textId="77777777" w:rsidR="00C04DC7" w:rsidRPr="00C04DC7" w:rsidRDefault="00C04DC7" w:rsidP="00C04DC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C04DC7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регионального этапа Чемпионата высоких технологий </w:t>
          </w:r>
        </w:p>
        <w:p w14:paraId="250BA711" w14:textId="77777777" w:rsidR="00C51A91" w:rsidRDefault="00C51A91" w:rsidP="00F23B0C">
          <w:pPr>
            <w:spacing w:after="0" w:line="360" w:lineRule="auto"/>
            <w:ind w:left="-284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</w:p>
        <w:p w14:paraId="4B14FCC9" w14:textId="77777777" w:rsidR="0011584F" w:rsidRDefault="0011584F" w:rsidP="00F23B0C">
          <w:pPr>
            <w:spacing w:after="0" w:line="360" w:lineRule="auto"/>
            <w:ind w:left="-284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</w:p>
        <w:p w14:paraId="7F327B0A" w14:textId="77777777" w:rsidR="00D060B6" w:rsidRPr="00C70D3E" w:rsidRDefault="00D060B6" w:rsidP="00D060B6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EA72E89" w14:textId="77777777" w:rsidR="008232B3" w:rsidRDefault="008232B3" w:rsidP="00C04DC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EB11A01" w14:textId="77777777" w:rsidR="00D060B6" w:rsidRPr="00C04DC7" w:rsidRDefault="00863EE0" w:rsidP="00C04DC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6B3F8934" w14:textId="77777777" w:rsidR="00D060B6" w:rsidRDefault="00D060B6" w:rsidP="00F23B0C">
      <w:pPr>
        <w:spacing w:after="0" w:line="360" w:lineRule="auto"/>
        <w:ind w:left="-284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21B12">
        <w:rPr>
          <w:rFonts w:ascii="Times New Roman" w:eastAsia="Calibri" w:hAnsi="Times New Roman" w:cs="Times New Roman"/>
          <w:sz w:val="24"/>
          <w:szCs w:val="24"/>
          <w:lang w:bidi="en-US"/>
        </w:rPr>
        <w:t>202</w:t>
      </w:r>
      <w:r w:rsidR="00C70D3E" w:rsidRPr="00021B12">
        <w:rPr>
          <w:rFonts w:ascii="Times New Roman" w:eastAsia="Calibri" w:hAnsi="Times New Roman" w:cs="Times New Roman"/>
          <w:sz w:val="24"/>
          <w:szCs w:val="24"/>
          <w:lang w:bidi="en-US"/>
        </w:rPr>
        <w:t>5</w:t>
      </w:r>
    </w:p>
    <w:p w14:paraId="7F7F7F01" w14:textId="77777777" w:rsidR="008232B3" w:rsidRDefault="008232B3" w:rsidP="00F23B0C">
      <w:pPr>
        <w:spacing w:after="0" w:line="360" w:lineRule="auto"/>
        <w:ind w:left="-284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593857F3" w14:textId="77777777" w:rsidR="008232B3" w:rsidRPr="00021B12" w:rsidRDefault="008232B3" w:rsidP="00F23B0C">
      <w:pPr>
        <w:spacing w:after="0" w:line="360" w:lineRule="auto"/>
        <w:ind w:left="-284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6192F897" w14:textId="77777777" w:rsidR="00CE7734" w:rsidRPr="00C70D3E" w:rsidRDefault="00CE7734" w:rsidP="00D060B6">
      <w:pPr>
        <w:tabs>
          <w:tab w:val="left" w:pos="9214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C70D3E">
        <w:rPr>
          <w:rFonts w:ascii="Times New Roman" w:eastAsia="Times New Roman" w:hAnsi="Times New Roman" w:cs="Times New Roman"/>
          <w:b/>
          <w:bCs/>
          <w:sz w:val="32"/>
          <w:szCs w:val="32"/>
        </w:rPr>
        <w:t>ОГЛАВЛЕНИЕ</w:t>
      </w:r>
    </w:p>
    <w:p w14:paraId="5E57A799" w14:textId="77777777" w:rsidR="0002791A" w:rsidRPr="00C70D3E" w:rsidRDefault="0002791A" w:rsidP="0002791A">
      <w:pPr>
        <w:keepNext/>
        <w:keepLines/>
        <w:tabs>
          <w:tab w:val="left" w:pos="9214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63C58441" w14:textId="77777777" w:rsidR="00CE7734" w:rsidRPr="00C70D3E" w:rsidRDefault="00743CEE" w:rsidP="0011584F">
      <w:pPr>
        <w:tabs>
          <w:tab w:val="left" w:pos="284"/>
          <w:tab w:val="left" w:pos="9214"/>
          <w:tab w:val="right" w:leader="dot" w:pos="10195"/>
        </w:tabs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70D3E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CE7734" w:rsidRPr="00C70D3E">
        <w:rPr>
          <w:rFonts w:ascii="Times New Roman" w:eastAsia="Calibri" w:hAnsi="Times New Roman" w:cs="Times New Roman"/>
          <w:sz w:val="24"/>
          <w:szCs w:val="24"/>
        </w:rPr>
        <w:instrText xml:space="preserve"> TOC \o "1-3" \h \z \u </w:instrText>
      </w:r>
      <w:r w:rsidRPr="00C70D3E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hyperlink w:anchor="_Toc116544229" w:history="1">
        <w:r w:rsidR="00CE7734"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ПРОГРАММА ИНСТРУКТАЖА ПО ОХРАНЕ ТРУДА И ТЕХНИКЕ БЕЗОПАСНОСТИ</w:t>
        </w:r>
        <w:r w:rsidR="00CE7734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..</w:t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="00CE7734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_Toc116544229 \h </w:instrText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="00021B12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3</w:t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2B6F8C21" w14:textId="77777777" w:rsidR="00CE7734" w:rsidRPr="00C70D3E" w:rsidRDefault="00CE7734" w:rsidP="0011584F">
      <w:pPr>
        <w:tabs>
          <w:tab w:val="left" w:pos="284"/>
          <w:tab w:val="left" w:pos="9214"/>
          <w:tab w:val="right" w:leader="dot" w:pos="10195"/>
        </w:tabs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116544230" w:history="1"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 xml:space="preserve">ИНСТРУКЦИЯ ПО ОХРАНЕ ТРУДА ДЛЯ </w:t>
        </w:r>
        <w:r w:rsidR="0011584F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КОНКУРСАНТОВ</w:t>
        </w:r>
        <w:r w:rsidR="0011584F">
          <w:rPr>
            <w:rFonts w:ascii="Times New Roman" w:eastAsia="Calibri" w:hAnsi="Times New Roman" w:cs="Times New Roman"/>
            <w:noProof/>
            <w:sz w:val="24"/>
            <w:szCs w:val="24"/>
          </w:rPr>
          <w:t>…………………………………………….</w:t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………………………………...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_Toc116544230 \h </w:instrTex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="00021B12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4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715F91A5" w14:textId="77777777" w:rsidR="00CE7734" w:rsidRPr="00C70D3E" w:rsidRDefault="00CE7734" w:rsidP="0011584F">
      <w:pPr>
        <w:tabs>
          <w:tab w:val="left" w:pos="284"/>
          <w:tab w:val="left" w:pos="660"/>
          <w:tab w:val="left" w:pos="9214"/>
          <w:tab w:val="right" w:leader="dot" w:pos="10195"/>
        </w:tabs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116544231" w:history="1"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1.</w:t>
        </w:r>
        <w:r w:rsidRPr="00C70D3E"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Общие требования охраны труда</w:t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…………………………………………………………....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_Toc116544231 \h </w:instrTex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="00021B12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4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7A6367F7" w14:textId="77777777" w:rsidR="00CE7734" w:rsidRPr="00C70D3E" w:rsidRDefault="00CE7734" w:rsidP="0011584F">
      <w:pPr>
        <w:tabs>
          <w:tab w:val="left" w:pos="284"/>
          <w:tab w:val="left" w:pos="660"/>
          <w:tab w:val="left" w:pos="9214"/>
          <w:tab w:val="right" w:leader="dot" w:pos="10195"/>
        </w:tabs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116544232" w:history="1"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2.</w:t>
        </w:r>
        <w:r w:rsidRPr="00C70D3E"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Требование охраны труда перед началом работы</w:t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……………………………………..…...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_Toc116544232 \h </w:instrTex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="00021B12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8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529866D7" w14:textId="77777777" w:rsidR="00CE7734" w:rsidRPr="00C70D3E" w:rsidRDefault="00CE7734" w:rsidP="0011584F">
      <w:pPr>
        <w:tabs>
          <w:tab w:val="left" w:pos="284"/>
          <w:tab w:val="left" w:pos="660"/>
          <w:tab w:val="left" w:pos="9214"/>
          <w:tab w:val="right" w:leader="dot" w:pos="10195"/>
        </w:tabs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116544233" w:history="1"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3.</w:t>
        </w:r>
        <w:r w:rsidRPr="00C70D3E"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Требование охраны труда во время работы</w:t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…………………………………………….....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_Toc116544233 \h </w:instrTex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="00021B12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10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3BAE268A" w14:textId="77777777" w:rsidR="00CE7734" w:rsidRPr="00C70D3E" w:rsidRDefault="00CE7734" w:rsidP="0011584F">
      <w:pPr>
        <w:tabs>
          <w:tab w:val="left" w:pos="284"/>
          <w:tab w:val="left" w:pos="660"/>
          <w:tab w:val="left" w:pos="9214"/>
          <w:tab w:val="right" w:leader="dot" w:pos="10195"/>
        </w:tabs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116544234" w:history="1"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4.</w:t>
        </w:r>
        <w:r w:rsidRPr="00C70D3E"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Требование охраны труда в аварийных ситуациях</w:t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……………………………………......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_Toc116544234 \h </w:instrTex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="00021B12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11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23094D35" w14:textId="77777777" w:rsidR="00CE7734" w:rsidRPr="00C70D3E" w:rsidRDefault="00CE7734" w:rsidP="0011584F">
      <w:pPr>
        <w:tabs>
          <w:tab w:val="left" w:pos="284"/>
          <w:tab w:val="left" w:pos="660"/>
          <w:tab w:val="left" w:pos="9214"/>
          <w:tab w:val="right" w:leader="dot" w:pos="10195"/>
        </w:tabs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116544235" w:history="1"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5.</w:t>
        </w:r>
        <w:r w:rsidRPr="00C70D3E"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Требование охраны труда по окончании работ</w:t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………………………………………...….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_Toc116544235 \h </w:instrTex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="00021B12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13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36E3B243" w14:textId="77777777" w:rsidR="00CE7734" w:rsidRPr="00C70D3E" w:rsidRDefault="00CE7734" w:rsidP="0011584F">
      <w:pPr>
        <w:tabs>
          <w:tab w:val="left" w:pos="284"/>
          <w:tab w:val="left" w:pos="9214"/>
          <w:tab w:val="right" w:leader="dot" w:pos="10195"/>
        </w:tabs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116544236" w:history="1"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ИНСТРУКЦИЯ ПО ОХРАНЕ ТРУДА ДЛЯ ЭКСПЕРТОВ</w:t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………………………………….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_Toc116544236 \h </w:instrTex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="00021B12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14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583A7D2B" w14:textId="77777777" w:rsidR="00CE7734" w:rsidRPr="00C70D3E" w:rsidRDefault="00CE7734" w:rsidP="0011584F">
      <w:pPr>
        <w:tabs>
          <w:tab w:val="left" w:pos="284"/>
          <w:tab w:val="left" w:pos="660"/>
          <w:tab w:val="left" w:pos="9214"/>
          <w:tab w:val="right" w:leader="dot" w:pos="10195"/>
        </w:tabs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116544237" w:history="1"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1.</w:t>
        </w:r>
        <w:r w:rsidRPr="00C70D3E"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Общие требования охраны труда</w:t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………………………………………………………..…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_Toc116544237 \h </w:instrTex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="00021B12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14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56E0C9BD" w14:textId="77777777" w:rsidR="00CE7734" w:rsidRPr="00C70D3E" w:rsidRDefault="00CE7734" w:rsidP="0011584F">
      <w:pPr>
        <w:tabs>
          <w:tab w:val="left" w:pos="284"/>
          <w:tab w:val="left" w:pos="660"/>
          <w:tab w:val="left" w:pos="9214"/>
          <w:tab w:val="right" w:leader="dot" w:pos="10195"/>
        </w:tabs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116544238" w:history="1"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2.</w:t>
        </w:r>
        <w:r w:rsidRPr="00C70D3E"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Требования охраны труда перед началом работы</w:t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………………………………………...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_Toc116544238 \h </w:instrTex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="00021B12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16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08A83FD0" w14:textId="77777777" w:rsidR="00CE7734" w:rsidRPr="00C70D3E" w:rsidRDefault="00CE7734" w:rsidP="0011584F">
      <w:pPr>
        <w:tabs>
          <w:tab w:val="left" w:pos="284"/>
          <w:tab w:val="left" w:pos="660"/>
          <w:tab w:val="left" w:pos="9214"/>
          <w:tab w:val="right" w:leader="dot" w:pos="10195"/>
        </w:tabs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116544239" w:history="1"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3.</w:t>
        </w:r>
        <w:r w:rsidRPr="00C70D3E"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Требования охраны труда во время работы</w:t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………………………………………….........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_Toc116544239 \h </w:instrTex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="00021B12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17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39A4D479" w14:textId="77777777" w:rsidR="00CE7734" w:rsidRPr="00C70D3E" w:rsidRDefault="00CE7734" w:rsidP="0011584F">
      <w:pPr>
        <w:tabs>
          <w:tab w:val="left" w:pos="284"/>
          <w:tab w:val="left" w:pos="660"/>
          <w:tab w:val="left" w:pos="9214"/>
          <w:tab w:val="right" w:leader="dot" w:pos="10195"/>
        </w:tabs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116544240" w:history="1"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4.</w:t>
        </w:r>
        <w:r w:rsidRPr="00C70D3E"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Требование охраны труда в аварийных ситуациях</w:t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………………………………….........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_Toc116544240 \h </w:instrTex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="00021B12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19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0377EB7F" w14:textId="77777777" w:rsidR="00CE7734" w:rsidRPr="00C70D3E" w:rsidRDefault="00CE7734" w:rsidP="0011584F">
      <w:pPr>
        <w:tabs>
          <w:tab w:val="left" w:pos="284"/>
          <w:tab w:val="left" w:pos="660"/>
          <w:tab w:val="left" w:pos="9214"/>
          <w:tab w:val="right" w:leader="dot" w:pos="10195"/>
        </w:tabs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116544241" w:history="1"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5.</w:t>
        </w:r>
        <w:r w:rsidRPr="00C70D3E"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  <w:r w:rsidRPr="00C70D3E">
          <w:rPr>
            <w:rFonts w:ascii="Times New Roman" w:eastAsia="Calibri" w:hAnsi="Times New Roman" w:cs="Times New Roman"/>
            <w:noProof/>
            <w:sz w:val="24"/>
            <w:szCs w:val="24"/>
            <w:u w:val="single"/>
          </w:rPr>
          <w:t>Требование охраны труда по окончании работ</w:t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………………………………………..….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begin"/>
        </w:r>
        <w:r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instrText xml:space="preserve"> PAGEREF _Toc116544241 \h </w:instrTex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separate"/>
        </w:r>
        <w:r w:rsidR="00021B12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>20</w:t>
        </w:r>
        <w:r w:rsidR="00743CEE" w:rsidRPr="00C70D3E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2A9209D5" w14:textId="77777777" w:rsidR="00CE7734" w:rsidRPr="00C70D3E" w:rsidRDefault="00743CEE" w:rsidP="0011584F">
      <w:pPr>
        <w:tabs>
          <w:tab w:val="left" w:pos="921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</w:p>
    <w:p w14:paraId="3F8FE7AD" w14:textId="77777777" w:rsidR="00CE7734" w:rsidRPr="00C70D3E" w:rsidRDefault="00CE7734" w:rsidP="00CE7734">
      <w:pPr>
        <w:tabs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0EB7B3A3" w14:textId="77777777" w:rsidR="00922CC6" w:rsidRPr="00C70D3E" w:rsidRDefault="00CE7734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28"/>
          <w:szCs w:val="28"/>
        </w:rPr>
      </w:pPr>
      <w:r w:rsidRPr="00C70D3E">
        <w:rPr>
          <w:rFonts w:ascii="Times New Roman" w:eastAsia="Arial" w:hAnsi="Times New Roman" w:cs="Times New Roman"/>
          <w:b/>
          <w:smallCaps/>
          <w:sz w:val="28"/>
          <w:szCs w:val="28"/>
        </w:rPr>
        <w:br w:type="page"/>
      </w:r>
      <w:bookmarkStart w:id="0" w:name="_Toc116544229"/>
      <w:r w:rsidRPr="00C70D3E">
        <w:rPr>
          <w:rFonts w:ascii="Times New Roman" w:eastAsia="Arial" w:hAnsi="Times New Roman" w:cs="Times New Roman"/>
          <w:b/>
          <w:smallCaps/>
          <w:sz w:val="28"/>
          <w:szCs w:val="28"/>
        </w:rPr>
        <w:lastRenderedPageBreak/>
        <w:t xml:space="preserve">ПРОГРАММА ИНСТРУКТАЖА ПО ОХРАНЕ ТРУДА </w:t>
      </w:r>
    </w:p>
    <w:bookmarkEnd w:id="0"/>
    <w:p w14:paraId="38733B3F" w14:textId="77777777" w:rsidR="00DC3B24" w:rsidRPr="00C70D3E" w:rsidRDefault="00DC3B24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28"/>
          <w:szCs w:val="28"/>
        </w:rPr>
      </w:pPr>
    </w:p>
    <w:p w14:paraId="37B4C138" w14:textId="77777777" w:rsidR="00CE7734" w:rsidRPr="00C70D3E" w:rsidRDefault="00095932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Общие сведения о месте проведения конкурса, расположение компетенции, время трансфера до места проживания, расположение транспорта на площадке, особенности питания </w:t>
      </w:r>
      <w:r w:rsidR="0011584F">
        <w:rPr>
          <w:rFonts w:ascii="Times New Roman" w:eastAsia="Calibri" w:hAnsi="Times New Roman" w:cs="Times New Roman"/>
          <w:sz w:val="28"/>
          <w:szCs w:val="28"/>
        </w:rPr>
        <w:t>конкурсантов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2C655950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47200EFB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3. Контроль требований охраны труда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конкурсантами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и экспертами. Штрафные баллы за нарушения требований охраны труда.</w:t>
      </w:r>
    </w:p>
    <w:p w14:paraId="33EB8083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6CADE672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5. Общие обязанности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конкурсантов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и экспертов по охране труда, общие правила поведения во время выполнения конкурсных заданий и на территории.</w:t>
      </w:r>
    </w:p>
    <w:p w14:paraId="666EA0D8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6. Основные требования санитарии и личной гигиены.</w:t>
      </w:r>
    </w:p>
    <w:p w14:paraId="3D1D5B01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2A391BB8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6BE919F6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6895F471" w14:textId="77777777" w:rsidR="00CE7734" w:rsidRPr="00C70D3E" w:rsidRDefault="00CE7734" w:rsidP="00CE7734">
      <w:pPr>
        <w:tabs>
          <w:tab w:val="left" w:pos="9214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BCF797A" w14:textId="77777777" w:rsidR="00CE7734" w:rsidRPr="00C70D3E" w:rsidRDefault="00CE7734" w:rsidP="00CE7734">
      <w:pPr>
        <w:keepNext/>
        <w:tabs>
          <w:tab w:val="left" w:pos="9214"/>
        </w:tabs>
        <w:spacing w:after="0"/>
        <w:ind w:firstLine="709"/>
        <w:outlineLvl w:val="0"/>
        <w:rPr>
          <w:rFonts w:ascii="Times New Roman" w:eastAsia="Arial" w:hAnsi="Times New Roman" w:cs="Times New Roman"/>
          <w:b/>
          <w:smallCaps/>
          <w:sz w:val="28"/>
          <w:szCs w:val="28"/>
        </w:rPr>
      </w:pPr>
      <w:r w:rsidRPr="00C70D3E">
        <w:rPr>
          <w:rFonts w:ascii="Times New Roman" w:eastAsia="Arial" w:hAnsi="Times New Roman" w:cs="Times New Roman"/>
          <w:b/>
          <w:smallCaps/>
          <w:sz w:val="28"/>
          <w:szCs w:val="28"/>
        </w:rPr>
        <w:br w:type="page"/>
      </w:r>
    </w:p>
    <w:p w14:paraId="417422C6" w14:textId="77777777" w:rsidR="00CE7734" w:rsidRDefault="00CE7734" w:rsidP="00DC3B24">
      <w:pPr>
        <w:keepNext/>
        <w:tabs>
          <w:tab w:val="left" w:pos="2268"/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32"/>
          <w:szCs w:val="32"/>
        </w:rPr>
      </w:pPr>
      <w:bookmarkStart w:id="1" w:name="_Toc116544230"/>
      <w:r w:rsidRPr="00C70D3E">
        <w:rPr>
          <w:rFonts w:ascii="Times New Roman" w:eastAsia="Arial" w:hAnsi="Times New Roman" w:cs="Times New Roman"/>
          <w:b/>
          <w:smallCaps/>
          <w:sz w:val="32"/>
          <w:szCs w:val="32"/>
        </w:rPr>
        <w:lastRenderedPageBreak/>
        <w:t xml:space="preserve">ИНСТРУКЦИЯ ПО ОХРАНЕ ТРУДА ДЛЯ </w:t>
      </w:r>
      <w:bookmarkEnd w:id="1"/>
      <w:r w:rsidR="00291907">
        <w:rPr>
          <w:rFonts w:ascii="Times New Roman" w:eastAsia="Arial" w:hAnsi="Times New Roman" w:cs="Times New Roman"/>
          <w:b/>
          <w:smallCaps/>
          <w:sz w:val="32"/>
          <w:szCs w:val="32"/>
        </w:rPr>
        <w:t>КОНКУРСАНТОВ</w:t>
      </w:r>
    </w:p>
    <w:p w14:paraId="1F66DD86" w14:textId="77777777" w:rsidR="00394324" w:rsidRPr="00C70D3E" w:rsidRDefault="00394324" w:rsidP="00DC3B24">
      <w:pPr>
        <w:keepNext/>
        <w:tabs>
          <w:tab w:val="left" w:pos="2268"/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32"/>
          <w:szCs w:val="32"/>
        </w:rPr>
      </w:pPr>
    </w:p>
    <w:p w14:paraId="484D1E1E" w14:textId="77777777" w:rsidR="00CE7734" w:rsidRDefault="00CE7734" w:rsidP="00E62DBC">
      <w:pPr>
        <w:keepNext/>
        <w:numPr>
          <w:ilvl w:val="0"/>
          <w:numId w:val="10"/>
        </w:numPr>
        <w:tabs>
          <w:tab w:val="left" w:pos="284"/>
          <w:tab w:val="left" w:pos="1134"/>
          <w:tab w:val="left" w:pos="1560"/>
          <w:tab w:val="left" w:pos="1701"/>
          <w:tab w:val="left" w:pos="9214"/>
        </w:tabs>
        <w:spacing w:after="0"/>
        <w:ind w:left="0" w:firstLine="0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</w:rPr>
      </w:pPr>
      <w:bookmarkStart w:id="2" w:name="_Toc116544231"/>
      <w:r w:rsidRPr="00C70D3E">
        <w:rPr>
          <w:rFonts w:ascii="Times New Roman" w:eastAsia="Arial" w:hAnsi="Times New Roman" w:cs="Times New Roman"/>
          <w:b/>
          <w:sz w:val="28"/>
          <w:szCs w:val="28"/>
        </w:rPr>
        <w:t>Общие требования охраны труда</w:t>
      </w:r>
      <w:bookmarkEnd w:id="2"/>
    </w:p>
    <w:p w14:paraId="518946D4" w14:textId="77777777" w:rsidR="00C70D3E" w:rsidRPr="00C70D3E" w:rsidRDefault="00C70D3E" w:rsidP="00C70D3E">
      <w:pPr>
        <w:keepNext/>
        <w:tabs>
          <w:tab w:val="left" w:pos="284"/>
          <w:tab w:val="left" w:pos="1134"/>
          <w:tab w:val="left" w:pos="1560"/>
          <w:tab w:val="left" w:pos="1701"/>
          <w:tab w:val="left" w:pos="9214"/>
        </w:tabs>
        <w:spacing w:after="0"/>
        <w:ind w:firstLine="680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14:paraId="1A6F1C5E" w14:textId="77777777" w:rsidR="00CE7734" w:rsidRPr="00C70D3E" w:rsidRDefault="00C04DC7" w:rsidP="00C70D3E">
      <w:pPr>
        <w:pStyle w:val="a9"/>
        <w:numPr>
          <w:ilvl w:val="1"/>
          <w:numId w:val="23"/>
        </w:numPr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50D3" w:rsidRPr="00C70D3E">
        <w:rPr>
          <w:rFonts w:ascii="Times New Roman" w:hAnsi="Times New Roman" w:cs="Times New Roman"/>
          <w:sz w:val="28"/>
          <w:szCs w:val="28"/>
        </w:rPr>
        <w:t>(</w:t>
      </w:r>
      <w:r w:rsidR="00885034" w:rsidRPr="00C70D3E">
        <w:rPr>
          <w:rFonts w:ascii="Times New Roman" w:eastAsia="Calibri" w:hAnsi="Times New Roman" w:cs="Times New Roman"/>
          <w:sz w:val="28"/>
          <w:szCs w:val="28"/>
        </w:rPr>
        <w:t>обучающиеся  организаций, реализующих</w:t>
      </w:r>
      <w:r w:rsidR="00CE50D3" w:rsidRPr="00C70D3E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eastAsia="Calibri" w:hAnsi="Times New Roman" w:cs="Times New Roman"/>
          <w:sz w:val="28"/>
          <w:szCs w:val="28"/>
        </w:rPr>
        <w:t>среднего профессионального образования</w:t>
      </w:r>
      <w:r w:rsidR="00CE50D3" w:rsidRPr="00C70D3E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33A00476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К участию в конкурсе, под непосредственным руководством экспертов</w:t>
      </w:r>
      <w:r w:rsidR="00887860" w:rsidRPr="00C70D3E">
        <w:rPr>
          <w:rFonts w:ascii="Times New Roman" w:eastAsia="Calibri" w:hAnsi="Times New Roman" w:cs="Times New Roman"/>
          <w:sz w:val="28"/>
          <w:szCs w:val="28"/>
        </w:rPr>
        <w:t>-наставников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компетенции </w:t>
      </w:r>
      <w:r w:rsidR="00C04DC7">
        <w:rPr>
          <w:rFonts w:ascii="Times New Roman" w:eastAsia="Calibri" w:hAnsi="Times New Roman" w:cs="Times New Roman"/>
          <w:sz w:val="28"/>
          <w:szCs w:val="28"/>
        </w:rPr>
        <w:t xml:space="preserve">«Персонализированные здоровьесберегающие технологии» 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допускаются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конкурсанты</w:t>
      </w:r>
      <w:r w:rsidRPr="00C70D3E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CD7F331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- прошедшие инструктаж по охране труда по программе «Инструктаж по охране труда и технике безопасности»;</w:t>
      </w:r>
    </w:p>
    <w:p w14:paraId="23996DDA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- ознакомленные с инструкцией по охране труда;</w:t>
      </w:r>
    </w:p>
    <w:p w14:paraId="50180FDF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- имеющие необходимые навыки по эксплуатации инструмента, оборудования;</w:t>
      </w:r>
    </w:p>
    <w:p w14:paraId="4625C962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- не имеющие противопоказаний к в</w:t>
      </w:r>
      <w:r w:rsidR="00C70D3E">
        <w:rPr>
          <w:rFonts w:ascii="Times New Roman" w:eastAsia="Calibri" w:hAnsi="Times New Roman" w:cs="Times New Roman"/>
          <w:sz w:val="28"/>
          <w:szCs w:val="28"/>
        </w:rPr>
        <w:t xml:space="preserve">ыполнению конкурсных заданий по </w:t>
      </w:r>
      <w:r w:rsidRPr="00C70D3E">
        <w:rPr>
          <w:rFonts w:ascii="Times New Roman" w:eastAsia="Calibri" w:hAnsi="Times New Roman" w:cs="Times New Roman"/>
          <w:sz w:val="28"/>
          <w:szCs w:val="28"/>
        </w:rPr>
        <w:t>состоянию здоровья.</w:t>
      </w:r>
    </w:p>
    <w:p w14:paraId="32AB999B" w14:textId="77777777" w:rsidR="00AE7E3E" w:rsidRPr="00C70D3E" w:rsidRDefault="00AE7E3E" w:rsidP="00C70D3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30A373" w14:textId="77777777" w:rsidR="00CE7734" w:rsidRPr="00C70D3E" w:rsidRDefault="00C70D3E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В процессе выполнения конкурсных заданий, нахождения на территории и в помещениях места проведения конкурса,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обязан четко соблюдать:</w:t>
      </w:r>
    </w:p>
    <w:p w14:paraId="70FB724D" w14:textId="77777777" w:rsidR="00CE7734" w:rsidRPr="00C70D3E" w:rsidRDefault="003562BE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- инструкцию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по охране труда и технике безопасности; </w:t>
      </w:r>
    </w:p>
    <w:p w14:paraId="795CFA2B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- не заходить за ограждения и в технические помещения;</w:t>
      </w:r>
    </w:p>
    <w:p w14:paraId="7EF629BF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- соблюдать личную гигиену;</w:t>
      </w:r>
    </w:p>
    <w:p w14:paraId="44AC7468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- принимать пищу в строго отведенных местах;</w:t>
      </w:r>
    </w:p>
    <w:p w14:paraId="26FA828A" w14:textId="77777777" w:rsidR="00CE7734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- самостоятельно использовать инструмент и оборудование, разрешенное к</w:t>
      </w:r>
      <w:r w:rsidR="00D07EB4" w:rsidRPr="00C70D3E">
        <w:rPr>
          <w:rFonts w:ascii="Times New Roman" w:eastAsia="Calibri" w:hAnsi="Times New Roman" w:cs="Times New Roman"/>
          <w:sz w:val="28"/>
          <w:szCs w:val="28"/>
        </w:rPr>
        <w:t xml:space="preserve"> выполнению конкурсного задания.</w:t>
      </w:r>
    </w:p>
    <w:p w14:paraId="736EA9EB" w14:textId="77777777" w:rsidR="00C70D3E" w:rsidRPr="00C70D3E" w:rsidRDefault="00C70D3E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77988A4" w14:textId="77777777" w:rsidR="00CE7734" w:rsidRPr="00C70D3E" w:rsidRDefault="00C70D3E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1"/>
        <w:gridCol w:w="5275"/>
      </w:tblGrid>
      <w:tr w:rsidR="00CE7734" w:rsidRPr="00C70D3E" w14:paraId="086EDC53" w14:textId="77777777" w:rsidTr="00095932">
        <w:tc>
          <w:tcPr>
            <w:tcW w:w="5000" w:type="pct"/>
            <w:gridSpan w:val="2"/>
            <w:shd w:val="clear" w:color="auto" w:fill="auto"/>
            <w:vAlign w:val="center"/>
          </w:tcPr>
          <w:p w14:paraId="0C7BE78E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CE7734" w:rsidRPr="00C70D3E" w14:paraId="56837F8D" w14:textId="77777777" w:rsidTr="00095932">
        <w:tc>
          <w:tcPr>
            <w:tcW w:w="2178" w:type="pct"/>
            <w:shd w:val="clear" w:color="auto" w:fill="auto"/>
            <w:vAlign w:val="center"/>
          </w:tcPr>
          <w:p w14:paraId="2007164D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4AEF39A6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</w:t>
            </w:r>
          </w:p>
        </w:tc>
      </w:tr>
      <w:tr w:rsidR="00CE7734" w:rsidRPr="00C70D3E" w14:paraId="5F5AEBBA" w14:textId="77777777" w:rsidTr="00095932">
        <w:tc>
          <w:tcPr>
            <w:tcW w:w="2178" w:type="pct"/>
            <w:shd w:val="clear" w:color="auto" w:fill="auto"/>
            <w:vAlign w:val="center"/>
          </w:tcPr>
          <w:p w14:paraId="0DC133CB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Иглы для инъекции одноразовые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47ECB7FB" w14:textId="77777777" w:rsidR="00CE7734" w:rsidRPr="00C70D3E" w:rsidRDefault="00C04DC7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E7734" w:rsidRPr="00C70D3E" w14:paraId="6DF054AF" w14:textId="77777777" w:rsidTr="00095932">
        <w:tc>
          <w:tcPr>
            <w:tcW w:w="2178" w:type="pct"/>
            <w:shd w:val="clear" w:color="auto" w:fill="auto"/>
            <w:vAlign w:val="center"/>
          </w:tcPr>
          <w:p w14:paraId="3E122CB7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Ножницы медицинские прямые, тупоконечные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5A4A42C5" w14:textId="77777777" w:rsidR="00CE7734" w:rsidRPr="00C70D3E" w:rsidRDefault="00C04DC7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E7734" w:rsidRPr="00C70D3E" w14:paraId="02AB5DBB" w14:textId="77777777" w:rsidTr="00095932">
        <w:tc>
          <w:tcPr>
            <w:tcW w:w="2178" w:type="pct"/>
            <w:shd w:val="clear" w:color="auto" w:fill="auto"/>
            <w:vAlign w:val="center"/>
          </w:tcPr>
          <w:p w14:paraId="37EDA49A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Пинцет анатомический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32D0787F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E7734" w:rsidRPr="00C70D3E" w14:paraId="407DE80A" w14:textId="77777777" w:rsidTr="00095932">
        <w:tc>
          <w:tcPr>
            <w:tcW w:w="2178" w:type="pct"/>
            <w:shd w:val="clear" w:color="auto" w:fill="auto"/>
            <w:vAlign w:val="center"/>
          </w:tcPr>
          <w:p w14:paraId="03378E41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Пинцет хирургический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0558F364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E7734" w:rsidRPr="00C70D3E" w14:paraId="234E3EB9" w14:textId="77777777" w:rsidTr="00095932">
        <w:tc>
          <w:tcPr>
            <w:tcW w:w="2178" w:type="pct"/>
            <w:shd w:val="clear" w:color="auto" w:fill="auto"/>
            <w:vAlign w:val="center"/>
          </w:tcPr>
          <w:p w14:paraId="393B99FE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Термометр медицинский контактный / бесконтактный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3E8F8781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3E4518"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ермометр медицинский контактный</w:t>
            </w: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/ бесконтактный</w:t>
            </w:r>
          </w:p>
        </w:tc>
      </w:tr>
      <w:tr w:rsidR="00CE7734" w:rsidRPr="00C70D3E" w14:paraId="001DF9B5" w14:textId="77777777" w:rsidTr="00095932">
        <w:tc>
          <w:tcPr>
            <w:tcW w:w="2178" w:type="pct"/>
            <w:shd w:val="clear" w:color="auto" w:fill="auto"/>
            <w:vAlign w:val="center"/>
          </w:tcPr>
          <w:p w14:paraId="0BC91767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Шприц медицинский для инъекций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3C9375E0" w14:textId="77777777" w:rsidR="00CE7734" w:rsidRPr="00C70D3E" w:rsidRDefault="00C04DC7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E7734" w:rsidRPr="00C70D3E" w14:paraId="4E4B438A" w14:textId="77777777" w:rsidTr="00095932">
        <w:tc>
          <w:tcPr>
            <w:tcW w:w="2178" w:type="pct"/>
            <w:shd w:val="clear" w:color="auto" w:fill="auto"/>
            <w:vAlign w:val="center"/>
          </w:tcPr>
          <w:p w14:paraId="19013460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Катетер периферический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5E431360" w14:textId="77777777" w:rsidR="00CE7734" w:rsidRPr="00C70D3E" w:rsidRDefault="00C04DC7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E7734" w:rsidRPr="00C70D3E" w14:paraId="09D092C7" w14:textId="77777777" w:rsidTr="00095932">
        <w:tc>
          <w:tcPr>
            <w:tcW w:w="2178" w:type="pct"/>
            <w:shd w:val="clear" w:color="auto" w:fill="auto"/>
            <w:vAlign w:val="center"/>
          </w:tcPr>
          <w:p w14:paraId="386AE63E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Система для вливания инфузионных растворов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780F9B95" w14:textId="77777777" w:rsidR="00CE7734" w:rsidRPr="00C70D3E" w:rsidRDefault="00C04DC7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14:paraId="219B8249" w14:textId="77777777" w:rsidR="00CE7734" w:rsidRPr="00C70D3E" w:rsidRDefault="00C70D3E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1.4.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0"/>
        <w:gridCol w:w="5666"/>
      </w:tblGrid>
      <w:tr w:rsidR="00CE7734" w:rsidRPr="00C70D3E" w14:paraId="25956B3B" w14:textId="77777777" w:rsidTr="00095932">
        <w:tc>
          <w:tcPr>
            <w:tcW w:w="5000" w:type="pct"/>
            <w:gridSpan w:val="2"/>
            <w:shd w:val="clear" w:color="auto" w:fill="auto"/>
            <w:vAlign w:val="center"/>
          </w:tcPr>
          <w:p w14:paraId="65E1E184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CE7734" w:rsidRPr="00C70D3E" w14:paraId="0CF3AF4D" w14:textId="77777777" w:rsidTr="00095932">
        <w:tc>
          <w:tcPr>
            <w:tcW w:w="1969" w:type="pct"/>
            <w:shd w:val="clear" w:color="auto" w:fill="auto"/>
            <w:vAlign w:val="center"/>
          </w:tcPr>
          <w:p w14:paraId="703F8DF2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5135831C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CE7734" w:rsidRPr="00C70D3E" w14:paraId="0AA623FE" w14:textId="77777777" w:rsidTr="00095932">
        <w:tc>
          <w:tcPr>
            <w:tcW w:w="1969" w:type="pct"/>
            <w:shd w:val="clear" w:color="auto" w:fill="auto"/>
            <w:vAlign w:val="center"/>
          </w:tcPr>
          <w:p w14:paraId="7B98E68D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Анализатор уровня глюкозы, гемоглобина, холестерина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33D1974D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Анализатор уровня глюкозы, гемоглобина, холестерина</w:t>
            </w:r>
          </w:p>
        </w:tc>
      </w:tr>
      <w:tr w:rsidR="00CE7734" w:rsidRPr="00C70D3E" w14:paraId="5536CD12" w14:textId="77777777" w:rsidTr="00095932">
        <w:tc>
          <w:tcPr>
            <w:tcW w:w="1969" w:type="pct"/>
            <w:shd w:val="clear" w:color="auto" w:fill="auto"/>
            <w:vAlign w:val="center"/>
          </w:tcPr>
          <w:p w14:paraId="22BF7189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Небулайзер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25735955" w14:textId="77777777" w:rsidR="00CE7734" w:rsidRPr="00C70D3E" w:rsidRDefault="00C04DC7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7734" w:rsidRPr="00C70D3E" w14:paraId="0C237344" w14:textId="77777777" w:rsidTr="00095932">
        <w:tc>
          <w:tcPr>
            <w:tcW w:w="1969" w:type="pct"/>
            <w:shd w:val="clear" w:color="auto" w:fill="auto"/>
            <w:vAlign w:val="center"/>
          </w:tcPr>
          <w:p w14:paraId="32661869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Контейнер для дезинфекции с емкостью 1л, 3л, 5л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11C34B11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7734" w:rsidRPr="00C70D3E" w14:paraId="10268E0B" w14:textId="77777777" w:rsidTr="00095932">
        <w:tc>
          <w:tcPr>
            <w:tcW w:w="1969" w:type="pct"/>
            <w:shd w:val="clear" w:color="auto" w:fill="auto"/>
            <w:vAlign w:val="center"/>
          </w:tcPr>
          <w:p w14:paraId="4709B1FF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Контейнер для сбора медицинских отходов </w:t>
            </w:r>
            <w:proofErr w:type="spellStart"/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классаА</w:t>
            </w:r>
            <w:proofErr w:type="spellEnd"/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, Б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59FE699D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7734" w:rsidRPr="00C70D3E" w14:paraId="7EA2FF13" w14:textId="77777777" w:rsidTr="00095932">
        <w:tc>
          <w:tcPr>
            <w:tcW w:w="1969" w:type="pct"/>
            <w:shd w:val="clear" w:color="auto" w:fill="auto"/>
            <w:vAlign w:val="center"/>
          </w:tcPr>
          <w:p w14:paraId="322405F4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Контейнер для сбора отходов класса В с </w:t>
            </w:r>
            <w:proofErr w:type="spellStart"/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иглосъемником</w:t>
            </w:r>
            <w:proofErr w:type="spellEnd"/>
          </w:p>
        </w:tc>
        <w:tc>
          <w:tcPr>
            <w:tcW w:w="3031" w:type="pct"/>
            <w:shd w:val="clear" w:color="auto" w:fill="auto"/>
            <w:vAlign w:val="center"/>
          </w:tcPr>
          <w:p w14:paraId="2B051FD5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7734" w:rsidRPr="00C70D3E" w14:paraId="0191EBF6" w14:textId="77777777" w:rsidTr="00095932">
        <w:tc>
          <w:tcPr>
            <w:tcW w:w="1969" w:type="pct"/>
            <w:shd w:val="clear" w:color="auto" w:fill="auto"/>
            <w:vAlign w:val="center"/>
          </w:tcPr>
          <w:p w14:paraId="4E206DCB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</w:rPr>
              <w:t>Пикфлоуметр</w:t>
            </w:r>
            <w:proofErr w:type="spellEnd"/>
          </w:p>
        </w:tc>
        <w:tc>
          <w:tcPr>
            <w:tcW w:w="3031" w:type="pct"/>
            <w:shd w:val="clear" w:color="auto" w:fill="auto"/>
            <w:vAlign w:val="center"/>
          </w:tcPr>
          <w:p w14:paraId="4D20E22E" w14:textId="77777777" w:rsidR="00CE7734" w:rsidRPr="00C70D3E" w:rsidRDefault="00C04DC7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02E6" w:rsidRPr="00C70D3E" w14:paraId="3DA0CE56" w14:textId="77777777" w:rsidTr="00095932">
        <w:tc>
          <w:tcPr>
            <w:tcW w:w="1969" w:type="pct"/>
            <w:shd w:val="clear" w:color="auto" w:fill="auto"/>
            <w:vAlign w:val="center"/>
          </w:tcPr>
          <w:p w14:paraId="5615E966" w14:textId="77777777" w:rsidR="008002E6" w:rsidRPr="00C70D3E" w:rsidRDefault="008002E6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Спирометр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21A7CE44" w14:textId="77777777" w:rsidR="008002E6" w:rsidRPr="00C70D3E" w:rsidRDefault="00C04DC7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E7734" w:rsidRPr="00C70D3E" w14:paraId="2EDF150B" w14:textId="77777777" w:rsidTr="00095932">
        <w:tc>
          <w:tcPr>
            <w:tcW w:w="1969" w:type="pct"/>
            <w:shd w:val="clear" w:color="auto" w:fill="auto"/>
            <w:vAlign w:val="center"/>
          </w:tcPr>
          <w:p w14:paraId="5D188598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Пульсоксиметр для определения уровня сатурации крови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10C9F595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Пульсоксиметр для определения уровня сатурации крови</w:t>
            </w:r>
          </w:p>
        </w:tc>
      </w:tr>
      <w:tr w:rsidR="00CE7734" w:rsidRPr="00C70D3E" w14:paraId="7E7E8049" w14:textId="77777777" w:rsidTr="00095932">
        <w:tc>
          <w:tcPr>
            <w:tcW w:w="1969" w:type="pct"/>
            <w:shd w:val="clear" w:color="auto" w:fill="auto"/>
            <w:vAlign w:val="center"/>
          </w:tcPr>
          <w:p w14:paraId="3F371E83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Электрокардиограф 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409A676C" w14:textId="77777777" w:rsidR="00CE7734" w:rsidRPr="00C70D3E" w:rsidRDefault="00C04DC7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Портативный э</w:t>
            </w:r>
            <w:r w:rsidR="00CE7734" w:rsidRPr="00C70D3E"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лектрокардиограф</w:t>
            </w:r>
          </w:p>
        </w:tc>
      </w:tr>
      <w:tr w:rsidR="00CE7734" w:rsidRPr="00C70D3E" w14:paraId="429748E5" w14:textId="77777777" w:rsidTr="00095932"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C597E" w14:textId="77777777" w:rsidR="00CE7734" w:rsidRPr="00C70D3E" w:rsidRDefault="00CE7734" w:rsidP="00CE7734">
            <w:pPr>
              <w:tabs>
                <w:tab w:val="left" w:pos="9214"/>
              </w:tabs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Ростомер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230C" w14:textId="77777777" w:rsidR="00CE7734" w:rsidRPr="00C70D3E" w:rsidRDefault="00CE7734" w:rsidP="00CE7734">
            <w:pPr>
              <w:tabs>
                <w:tab w:val="left" w:pos="9214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Ростомер</w:t>
            </w:r>
          </w:p>
        </w:tc>
      </w:tr>
      <w:tr w:rsidR="00CE7734" w:rsidRPr="00C70D3E" w14:paraId="1B31FEA6" w14:textId="77777777" w:rsidTr="00095932"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4423F" w14:textId="77777777" w:rsidR="00CE7734" w:rsidRPr="00C70D3E" w:rsidRDefault="00CE7734" w:rsidP="00CE7734">
            <w:pPr>
              <w:tabs>
                <w:tab w:val="left" w:pos="9214"/>
              </w:tabs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Весы напольные медицинские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488C" w14:textId="77777777" w:rsidR="00CE7734" w:rsidRPr="00C70D3E" w:rsidRDefault="00CE7734" w:rsidP="00CE7734">
            <w:pPr>
              <w:tabs>
                <w:tab w:val="left" w:pos="9214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Весы напольные медицинские</w:t>
            </w:r>
            <w:r w:rsidR="00C04D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универсальные </w:t>
            </w:r>
          </w:p>
        </w:tc>
      </w:tr>
    </w:tbl>
    <w:p w14:paraId="6802ED56" w14:textId="77777777" w:rsidR="003E4518" w:rsidRPr="00C70D3E" w:rsidRDefault="003E4518" w:rsidP="00DF7081">
      <w:pPr>
        <w:tabs>
          <w:tab w:val="left" w:pos="9214"/>
        </w:tabs>
        <w:spacing w:before="240" w:after="0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57DD93" w14:textId="77777777" w:rsidR="00CE7734" w:rsidRPr="00C70D3E" w:rsidRDefault="00C70D3E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1.5.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для выполнения задания использует химические, дезинфекционные, лекарственные средства (плацебо):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9"/>
        <w:gridCol w:w="5677"/>
      </w:tblGrid>
      <w:tr w:rsidR="00CE7734" w:rsidRPr="00C70D3E" w14:paraId="5505816D" w14:textId="77777777" w:rsidTr="00095932">
        <w:trPr>
          <w:trHeight w:val="267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DC285E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CE7734" w:rsidRPr="00C70D3E" w14:paraId="14631EFC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4F43265C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5E23899C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CE7734" w:rsidRPr="00C70D3E" w14:paraId="39E72652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39A85FF2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Антисептик на основе спирта для обработки рук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0B759BD0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Антисептик на основе спирта для обработки рук</w:t>
            </w:r>
          </w:p>
        </w:tc>
      </w:tr>
      <w:tr w:rsidR="00CE7734" w:rsidRPr="00C70D3E" w14:paraId="2A32AD10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73B5F49F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Дезинфицирующее средство для обработки поверхностей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267679FD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Дезинфицирующее средство для обработки поверхностей</w:t>
            </w:r>
          </w:p>
        </w:tc>
      </w:tr>
      <w:tr w:rsidR="00CE7734" w:rsidRPr="00C70D3E" w14:paraId="0D3FF7CC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75260398" w14:textId="77777777" w:rsidR="00CE7734" w:rsidRPr="00C70D3E" w:rsidRDefault="00CE7734" w:rsidP="00C32745">
            <w:pPr>
              <w:tabs>
                <w:tab w:val="left" w:pos="9214"/>
              </w:tabs>
              <w:spacing w:after="0"/>
              <w:ind w:righ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Лекарственный препарат </w:t>
            </w:r>
            <w:r w:rsidR="00C32745"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ампулах </w:t>
            </w: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(плацебо)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4E64D4AE" w14:textId="77777777" w:rsidR="00CE7734" w:rsidRPr="00C70D3E" w:rsidRDefault="00C04DC7" w:rsidP="00C32745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47799" w:rsidRPr="00C70D3E" w14:paraId="7F4A4B19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6A1205C1" w14:textId="77777777" w:rsidR="00047799" w:rsidRPr="00C70D3E" w:rsidRDefault="00047799" w:rsidP="00047799">
            <w:pPr>
              <w:tabs>
                <w:tab w:val="left" w:pos="9214"/>
              </w:tabs>
              <w:spacing w:after="0"/>
              <w:ind w:right="1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Лекарственный препарат в таблетках  (плацебо)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5073A33D" w14:textId="77777777" w:rsidR="00047799" w:rsidRPr="00C70D3E" w:rsidRDefault="00C04DC7" w:rsidP="009D7E89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E7734" w:rsidRPr="00C70D3E" w14:paraId="47FB9049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60300C85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Салфетки с антисептиком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2E5D2FB2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Салфетки с антисептиком</w:t>
            </w:r>
          </w:p>
        </w:tc>
      </w:tr>
    </w:tbl>
    <w:p w14:paraId="18DB2B72" w14:textId="77777777" w:rsidR="00CE7734" w:rsidRPr="00C70D3E" w:rsidRDefault="00C70D3E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1.6.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При выполнении конкурсного задания на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конкурсанта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могут воздействовать следующие вредные и (или) опасные факторы:</w:t>
      </w:r>
    </w:p>
    <w:p w14:paraId="2B1E6F9C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Физические:</w:t>
      </w:r>
    </w:p>
    <w:p w14:paraId="49AC7A2E" w14:textId="77777777" w:rsidR="00CE7734" w:rsidRPr="00C70D3E" w:rsidRDefault="00CE7734" w:rsidP="00C70D3E">
      <w:pPr>
        <w:numPr>
          <w:ilvl w:val="0"/>
          <w:numId w:val="1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режущие и колющие предметы;</w:t>
      </w:r>
    </w:p>
    <w:p w14:paraId="78D80DA0" w14:textId="77777777" w:rsidR="00CE7734" w:rsidRPr="00C70D3E" w:rsidRDefault="00CE7734" w:rsidP="00C70D3E">
      <w:pPr>
        <w:numPr>
          <w:ilvl w:val="0"/>
          <w:numId w:val="1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травмы при использовании предметов, оборудования;</w:t>
      </w:r>
    </w:p>
    <w:p w14:paraId="138FA7F1" w14:textId="77777777" w:rsidR="00CE7734" w:rsidRPr="00C70D3E" w:rsidRDefault="00CE7734" w:rsidP="00C70D3E">
      <w:pPr>
        <w:numPr>
          <w:ilvl w:val="0"/>
          <w:numId w:val="1"/>
        </w:numPr>
        <w:tabs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травмы при несоблюдении правил биомеханики;</w:t>
      </w:r>
    </w:p>
    <w:p w14:paraId="092A82EC" w14:textId="77777777" w:rsidR="00CE7734" w:rsidRPr="00C70D3E" w:rsidRDefault="00CE7734" w:rsidP="00C70D3E">
      <w:pPr>
        <w:numPr>
          <w:ilvl w:val="0"/>
          <w:numId w:val="1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повышение напряжения в электрической цепи;</w:t>
      </w:r>
    </w:p>
    <w:p w14:paraId="3EED5E51" w14:textId="77777777" w:rsidR="00CE7734" w:rsidRPr="00C70D3E" w:rsidRDefault="00CE7734" w:rsidP="00C70D3E">
      <w:pPr>
        <w:numPr>
          <w:ilvl w:val="0"/>
          <w:numId w:val="1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замыкание, удар электрическим током;</w:t>
      </w:r>
    </w:p>
    <w:p w14:paraId="33482750" w14:textId="77777777" w:rsidR="00CE7734" w:rsidRPr="00C70D3E" w:rsidRDefault="00CE7734" w:rsidP="00C70D3E">
      <w:pPr>
        <w:numPr>
          <w:ilvl w:val="0"/>
          <w:numId w:val="1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опасность возникновения пожара. </w:t>
      </w:r>
    </w:p>
    <w:p w14:paraId="7218F263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Химические:</w:t>
      </w:r>
    </w:p>
    <w:p w14:paraId="4217C75C" w14:textId="77777777" w:rsidR="00CE7734" w:rsidRPr="00C70D3E" w:rsidRDefault="00CE7734" w:rsidP="00C70D3E">
      <w:pPr>
        <w:numPr>
          <w:ilvl w:val="0"/>
          <w:numId w:val="2"/>
        </w:numPr>
        <w:tabs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воздействия химических веществ, входящих в состав медицинских лекарственных препаратов;</w:t>
      </w:r>
    </w:p>
    <w:p w14:paraId="2547F6F4" w14:textId="77777777" w:rsidR="00CE7734" w:rsidRPr="00C70D3E" w:rsidRDefault="00CE7734" w:rsidP="00C70D3E">
      <w:pPr>
        <w:numPr>
          <w:ilvl w:val="0"/>
          <w:numId w:val="2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воздействия химических веществ, входящих в состав дезинфекционных средств.</w:t>
      </w:r>
    </w:p>
    <w:p w14:paraId="54D9C302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Психологические:</w:t>
      </w:r>
    </w:p>
    <w:p w14:paraId="411B11CC" w14:textId="77777777" w:rsidR="00CE7734" w:rsidRPr="00C70D3E" w:rsidRDefault="00CE7734" w:rsidP="00C70D3E">
      <w:pPr>
        <w:numPr>
          <w:ilvl w:val="0"/>
          <w:numId w:val="5"/>
        </w:numPr>
        <w:tabs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чрезмерное напряжение внимания, усиленная нагрузка на зрение;</w:t>
      </w:r>
    </w:p>
    <w:p w14:paraId="4686926E" w14:textId="77777777" w:rsidR="00CE7734" w:rsidRPr="00C70D3E" w:rsidRDefault="00CE7734" w:rsidP="00C70D3E">
      <w:pPr>
        <w:numPr>
          <w:ilvl w:val="0"/>
          <w:numId w:val="4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чрезмерное эмоциональное напряжение;</w:t>
      </w:r>
    </w:p>
    <w:p w14:paraId="33AC5F34" w14:textId="77777777" w:rsidR="00CE7734" w:rsidRPr="00C70D3E" w:rsidRDefault="00CE7734" w:rsidP="00C70D3E">
      <w:pPr>
        <w:numPr>
          <w:ilvl w:val="0"/>
          <w:numId w:val="3"/>
        </w:numPr>
        <w:tabs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нервно-психические перегрузки.</w:t>
      </w:r>
    </w:p>
    <w:p w14:paraId="76CD0E2D" w14:textId="77777777" w:rsidR="00394324" w:rsidRPr="00C70D3E" w:rsidRDefault="00394324" w:rsidP="00C70D3E">
      <w:pPr>
        <w:tabs>
          <w:tab w:val="left" w:pos="426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A5CEB5" w14:textId="77777777" w:rsidR="00CE7734" w:rsidRPr="00C70D3E" w:rsidRDefault="00C70D3E" w:rsidP="00C70D3E">
      <w:pPr>
        <w:tabs>
          <w:tab w:val="left" w:pos="284"/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1.7.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Применяемые во время выполнения конкурсного задания средства индивидуальной защиты:</w:t>
      </w:r>
    </w:p>
    <w:p w14:paraId="7AF7C10E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халат;</w:t>
      </w:r>
    </w:p>
    <w:p w14:paraId="0DB624FC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респиратор;</w:t>
      </w:r>
    </w:p>
    <w:p w14:paraId="1FB5846E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  <w:tab w:val="left" w:pos="1418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халат одноразовый;</w:t>
      </w:r>
    </w:p>
    <w:p w14:paraId="11A6423C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  <w:tab w:val="left" w:pos="1418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шапочка из хлопчатобумажной ткани;</w:t>
      </w:r>
    </w:p>
    <w:p w14:paraId="3247BC35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шапочка одноразовая;</w:t>
      </w:r>
    </w:p>
    <w:p w14:paraId="050C10E1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маска одноразовая, медицинская трехслойная из нетканого материала на резинке;</w:t>
      </w:r>
    </w:p>
    <w:p w14:paraId="3AF03020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перчатки медицинские нестерильные;</w:t>
      </w:r>
    </w:p>
    <w:p w14:paraId="2B7311CB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перчатки медицинские стерильные;</w:t>
      </w:r>
    </w:p>
    <w:p w14:paraId="787E6E3C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защитные очки;</w:t>
      </w:r>
    </w:p>
    <w:p w14:paraId="2557FDAB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защитные нарукавники;</w:t>
      </w:r>
    </w:p>
    <w:p w14:paraId="3BAB44FD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тапочки (обувь с фиксирующимся задником, с нескользящей подошвой, материал верха устойчивый к обработке дезинфекционными средствами);</w:t>
      </w:r>
    </w:p>
    <w:p w14:paraId="34827CC5" w14:textId="77777777" w:rsidR="00291907" w:rsidRDefault="00CE7734" w:rsidP="00291907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фартук непромокаемый.</w:t>
      </w:r>
      <w:r w:rsidRPr="00291907">
        <w:rPr>
          <w:rFonts w:ascii="Times New Roman" w:eastAsia="Calibri" w:hAnsi="Times New Roman" w:cs="Times New Roman"/>
          <w:sz w:val="28"/>
          <w:szCs w:val="28"/>
        </w:rPr>
        <w:tab/>
      </w:r>
    </w:p>
    <w:p w14:paraId="0CF969C3" w14:textId="77777777" w:rsidR="00CE7734" w:rsidRPr="00291907" w:rsidRDefault="00CE7734" w:rsidP="00291907">
      <w:pPr>
        <w:tabs>
          <w:tab w:val="left" w:pos="284"/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907">
        <w:rPr>
          <w:rFonts w:ascii="Times New Roman" w:eastAsia="Calibri" w:hAnsi="Times New Roman" w:cs="Times New Roman"/>
          <w:sz w:val="28"/>
          <w:szCs w:val="28"/>
        </w:rPr>
        <w:t>При работе с бактерицидными лампами:</w:t>
      </w:r>
    </w:p>
    <w:p w14:paraId="575B094C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защитные очки.</w:t>
      </w:r>
    </w:p>
    <w:p w14:paraId="5A808FEF" w14:textId="77777777" w:rsidR="00CE7734" w:rsidRPr="00C70D3E" w:rsidRDefault="00CE7734" w:rsidP="00291907">
      <w:pPr>
        <w:tabs>
          <w:tab w:val="left" w:pos="284"/>
          <w:tab w:val="left" w:pos="993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lastRenderedPageBreak/>
        <w:t>При приготовлении дезинфицирующих растворов:</w:t>
      </w:r>
    </w:p>
    <w:p w14:paraId="111EB02C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респиратор;</w:t>
      </w:r>
    </w:p>
    <w:p w14:paraId="6159547C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халат одноразовый;</w:t>
      </w:r>
    </w:p>
    <w:p w14:paraId="3B0B0458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шапочка одноразовая; </w:t>
      </w:r>
    </w:p>
    <w:p w14:paraId="30B28201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маска одноразовая;</w:t>
      </w:r>
    </w:p>
    <w:p w14:paraId="4B3238A1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защитный костюм;</w:t>
      </w:r>
    </w:p>
    <w:p w14:paraId="60B35147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защитные очки; </w:t>
      </w:r>
    </w:p>
    <w:p w14:paraId="5A41F3FF" w14:textId="77777777" w:rsidR="00CE7734" w:rsidRPr="00C70D3E" w:rsidRDefault="00CE7734" w:rsidP="00C70D3E">
      <w:pPr>
        <w:numPr>
          <w:ilvl w:val="0"/>
          <w:numId w:val="6"/>
        </w:numPr>
        <w:tabs>
          <w:tab w:val="left" w:pos="284"/>
          <w:tab w:val="left" w:pos="426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перчатки медицинские нестерильные.</w:t>
      </w:r>
    </w:p>
    <w:p w14:paraId="2F3A6A5C" w14:textId="77777777" w:rsidR="00C70D3E" w:rsidRDefault="00C70D3E" w:rsidP="00095932">
      <w:pPr>
        <w:tabs>
          <w:tab w:val="left" w:pos="284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0F1466" w14:textId="77777777" w:rsidR="00CE7734" w:rsidRPr="00C70D3E" w:rsidRDefault="00C70D3E" w:rsidP="00BC2B01">
      <w:pPr>
        <w:tabs>
          <w:tab w:val="left" w:pos="28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C2B01">
        <w:rPr>
          <w:rFonts w:ascii="Times New Roman" w:eastAsia="Calibri" w:hAnsi="Times New Roman" w:cs="Times New Roman"/>
          <w:sz w:val="28"/>
          <w:szCs w:val="28"/>
        </w:rPr>
        <w:t>1.8.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Знаки безопасности, используемые, для обозначения присутствующих опасностей:</w:t>
      </w:r>
    </w:p>
    <w:p w14:paraId="308E8A1C" w14:textId="77777777" w:rsidR="00CE7734" w:rsidRPr="00C70D3E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48901FFF" wp14:editId="5C2852BA">
            <wp:extent cx="438150" cy="36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- знак Опасность поражения электрическим током.</w:t>
      </w:r>
    </w:p>
    <w:p w14:paraId="67553427" w14:textId="77777777" w:rsidR="00CE7734" w:rsidRPr="00C70D3E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11FA824A" wp14:editId="526506C1">
            <wp:extent cx="457200" cy="3714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- знак Пожароопасно. Легковоспламеняющиеся вещества.</w:t>
      </w:r>
    </w:p>
    <w:p w14:paraId="4ABEB028" w14:textId="77777777" w:rsidR="00CE7734" w:rsidRPr="00C70D3E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08C10AF5" wp14:editId="70CE219B">
            <wp:extent cx="466725" cy="390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- знак Осторожно. Вредные для здоровья аллергические вещества.</w:t>
      </w:r>
    </w:p>
    <w:p w14:paraId="1078CF44" w14:textId="77777777" w:rsidR="00CE7734" w:rsidRPr="00C70D3E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2EEC37E3" wp14:editId="3728CD9E">
            <wp:extent cx="466725" cy="3905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- Предупредительный знак "Осторожно. Скользко".</w:t>
      </w:r>
    </w:p>
    <w:p w14:paraId="05B42A4A" w14:textId="77777777" w:rsidR="00CE7734" w:rsidRPr="00C70D3E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3364EB2F" wp14:editId="419F3A2C">
            <wp:extent cx="476250" cy="3905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- Предупредительный знак опасности "Осторожно. Холод".</w:t>
      </w:r>
    </w:p>
    <w:p w14:paraId="6BC71067" w14:textId="77777777" w:rsidR="00CE7734" w:rsidRPr="00C70D3E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4878A7F" wp14:editId="2ED8DBD1">
            <wp:simplePos x="0" y="0"/>
            <wp:positionH relativeFrom="column">
              <wp:posOffset>3474720</wp:posOffset>
            </wp:positionH>
            <wp:positionV relativeFrom="paragraph">
              <wp:posOffset>147955</wp:posOffset>
            </wp:positionV>
            <wp:extent cx="452120" cy="426085"/>
            <wp:effectExtent l="0" t="0" r="5080" b="0"/>
            <wp:wrapTight wrapText="bothSides">
              <wp:wrapPolygon edited="0">
                <wp:start x="0" y="0"/>
                <wp:lineTo x="0" y="20280"/>
                <wp:lineTo x="20933" y="20280"/>
                <wp:lineTo x="20933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CD301C" w14:textId="77777777" w:rsidR="00CE7734" w:rsidRPr="00C70D3E" w:rsidRDefault="00CE7734" w:rsidP="000C4001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F 04 Огнетушитель </w:t>
      </w:r>
    </w:p>
    <w:p w14:paraId="30BB8335" w14:textId="77777777" w:rsidR="00CE7734" w:rsidRPr="00C70D3E" w:rsidRDefault="00CE7734" w:rsidP="000C4001">
      <w:pPr>
        <w:tabs>
          <w:tab w:val="left" w:pos="426"/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5075A4CF" wp14:editId="4C4088C4">
            <wp:simplePos x="0" y="0"/>
            <wp:positionH relativeFrom="column">
              <wp:posOffset>3247390</wp:posOffset>
            </wp:positionH>
            <wp:positionV relativeFrom="paragraph">
              <wp:posOffset>153035</wp:posOffset>
            </wp:positionV>
            <wp:extent cx="902970" cy="474980"/>
            <wp:effectExtent l="0" t="0" r="0" b="1270"/>
            <wp:wrapTight wrapText="bothSides">
              <wp:wrapPolygon edited="0">
                <wp:start x="0" y="0"/>
                <wp:lineTo x="0" y="20791"/>
                <wp:lineTo x="20962" y="20791"/>
                <wp:lineTo x="20962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A54459" w14:textId="77777777" w:rsidR="00CE7734" w:rsidRPr="00C70D3E" w:rsidRDefault="00CE7734" w:rsidP="000C4001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E 22 Указатель выхода </w:t>
      </w:r>
      <w:r w:rsidRPr="00C70D3E">
        <w:rPr>
          <w:rFonts w:ascii="Times New Roman" w:eastAsia="Calibri" w:hAnsi="Times New Roman" w:cs="Times New Roman"/>
          <w:sz w:val="28"/>
          <w:szCs w:val="28"/>
        </w:rPr>
        <w:tab/>
      </w:r>
    </w:p>
    <w:p w14:paraId="733BD7BB" w14:textId="77777777" w:rsidR="00CE7734" w:rsidRPr="00C70D3E" w:rsidRDefault="00CE7734" w:rsidP="000C4001">
      <w:pPr>
        <w:tabs>
          <w:tab w:val="left" w:pos="426"/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2CBB2CC" wp14:editId="3B973605">
            <wp:simplePos x="0" y="0"/>
            <wp:positionH relativeFrom="column">
              <wp:posOffset>3276600</wp:posOffset>
            </wp:positionH>
            <wp:positionV relativeFrom="paragraph">
              <wp:posOffset>141605</wp:posOffset>
            </wp:positionV>
            <wp:extent cx="857885" cy="469900"/>
            <wp:effectExtent l="0" t="0" r="0" b="635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D01320" w14:textId="77777777" w:rsidR="00CE7734" w:rsidRPr="00C70D3E" w:rsidRDefault="00CE7734" w:rsidP="000C4001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E 23 Указатель запасного выхода </w:t>
      </w:r>
    </w:p>
    <w:p w14:paraId="1E7A8593" w14:textId="77777777" w:rsidR="00CE7734" w:rsidRPr="00C70D3E" w:rsidRDefault="00CE7734" w:rsidP="000C4001">
      <w:pPr>
        <w:tabs>
          <w:tab w:val="left" w:pos="426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33002599" wp14:editId="27AF38DF">
            <wp:simplePos x="0" y="0"/>
            <wp:positionH relativeFrom="column">
              <wp:posOffset>4526915</wp:posOffset>
            </wp:positionH>
            <wp:positionV relativeFrom="paragraph">
              <wp:posOffset>1270</wp:posOffset>
            </wp:positionV>
            <wp:extent cx="487680" cy="502285"/>
            <wp:effectExtent l="0" t="0" r="7620" b="0"/>
            <wp:wrapTight wrapText="bothSides">
              <wp:wrapPolygon edited="0">
                <wp:start x="0" y="0"/>
                <wp:lineTo x="0" y="20480"/>
                <wp:lineTo x="21094" y="20480"/>
                <wp:lineTo x="21094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630ECC" w14:textId="77777777" w:rsidR="00CE7734" w:rsidRPr="00C70D3E" w:rsidRDefault="00CE7734" w:rsidP="000C4001">
      <w:pPr>
        <w:numPr>
          <w:ilvl w:val="0"/>
          <w:numId w:val="12"/>
        </w:numPr>
        <w:tabs>
          <w:tab w:val="left" w:pos="426"/>
          <w:tab w:val="left" w:pos="993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EC 01 Аптечка первой медицинской помощи</w:t>
      </w:r>
    </w:p>
    <w:p w14:paraId="3C3BA35E" w14:textId="77777777" w:rsidR="00D07EB4" w:rsidRPr="00C70D3E" w:rsidRDefault="00D07EB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F71F45" w14:textId="77777777" w:rsidR="00CE7734" w:rsidRPr="00C70D3E" w:rsidRDefault="00BC2B01" w:rsidP="00BC2B0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1.9. 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При несчастном случае пострадавший или очевидец несчастного случая обязан немедленно сообщить о случившемся экспертам. </w:t>
      </w:r>
    </w:p>
    <w:p w14:paraId="617776E7" w14:textId="77777777" w:rsidR="00CE7734" w:rsidRPr="00C70D3E" w:rsidRDefault="00CE7734" w:rsidP="00BC2B0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В помещении на каждой рабочей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3F1957C8" w14:textId="77777777" w:rsidR="00CE7734" w:rsidRPr="00C70D3E" w:rsidRDefault="00CE7734" w:rsidP="00BC2B0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В случае возникновения несчастного случая или болезни</w:t>
      </w:r>
      <w:r w:rsidR="00291907">
        <w:rPr>
          <w:rFonts w:ascii="Times New Roman" w:eastAsia="Calibri" w:hAnsi="Times New Roman" w:cs="Times New Roman"/>
          <w:sz w:val="28"/>
          <w:szCs w:val="28"/>
        </w:rPr>
        <w:t xml:space="preserve"> конкурсанта</w:t>
      </w:r>
      <w:r w:rsidRPr="00C70D3E">
        <w:rPr>
          <w:rFonts w:ascii="Times New Roman" w:eastAsia="Calibri" w:hAnsi="Times New Roman" w:cs="Times New Roman"/>
          <w:sz w:val="28"/>
          <w:szCs w:val="28"/>
        </w:rPr>
        <w:t>, об этом немедленно уведомляются главный экспер</w:t>
      </w:r>
      <w:r w:rsidR="00291907">
        <w:rPr>
          <w:rFonts w:ascii="Times New Roman" w:eastAsia="Calibri" w:hAnsi="Times New Roman" w:cs="Times New Roman"/>
          <w:sz w:val="28"/>
          <w:szCs w:val="28"/>
        </w:rPr>
        <w:t>т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. Главный эксперт принимает решение о назначении дополнительного времени для участия. В </w:t>
      </w:r>
      <w:r w:rsidRPr="00C70D3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случае отстранения </w:t>
      </w:r>
      <w:r w:rsidR="00291907">
        <w:rPr>
          <w:rFonts w:ascii="Times New Roman" w:eastAsia="Calibri" w:hAnsi="Times New Roman" w:cs="Times New Roman"/>
          <w:sz w:val="28"/>
          <w:szCs w:val="28"/>
        </w:rPr>
        <w:t xml:space="preserve">конкурсанта 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от дальнейшего участия в Чемпионате ввиду болезни или несчастного случая, он получит баллы за любую завершенную работу. </w:t>
      </w:r>
    </w:p>
    <w:p w14:paraId="4A4961A8" w14:textId="77777777" w:rsidR="00CE7734" w:rsidRPr="00C70D3E" w:rsidRDefault="00CE7734" w:rsidP="00BC2B0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7C34473D" w14:textId="77777777" w:rsidR="00394324" w:rsidRPr="00C70D3E" w:rsidRDefault="00394324" w:rsidP="00047799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9DEDDC" w14:textId="77777777" w:rsidR="00CE7734" w:rsidRPr="00C70D3E" w:rsidRDefault="00BC2B01" w:rsidP="00BC2B0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1.10.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Конкурсанты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>, допустившие невыполнение или нарушение инструкции по охране труда, привлекаются к ответственности</w:t>
      </w:r>
      <w:r w:rsidR="00047799" w:rsidRPr="00C70D3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1BB171E" w14:textId="77777777" w:rsidR="00CE7734" w:rsidRPr="00C70D3E" w:rsidRDefault="00CE7734" w:rsidP="00BC2B01">
      <w:pPr>
        <w:tabs>
          <w:tab w:val="left" w:pos="709"/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Несоблюдение </w:t>
      </w:r>
      <w:r w:rsidR="00291907">
        <w:rPr>
          <w:rFonts w:ascii="Times New Roman" w:eastAsia="Calibri" w:hAnsi="Times New Roman" w:cs="Times New Roman"/>
          <w:sz w:val="28"/>
          <w:szCs w:val="28"/>
        </w:rPr>
        <w:t xml:space="preserve">конкурсантом </w:t>
      </w:r>
      <w:r w:rsidRPr="00C70D3E">
        <w:rPr>
          <w:rFonts w:ascii="Times New Roman" w:eastAsia="Calibri" w:hAnsi="Times New Roman" w:cs="Times New Roman"/>
          <w:sz w:val="28"/>
          <w:szCs w:val="28"/>
        </w:rPr>
        <w:t>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1172C007" w14:textId="77777777" w:rsidR="00D07EB4" w:rsidRPr="00C70D3E" w:rsidRDefault="00D07EB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3D961F" w14:textId="77777777" w:rsidR="00CE7734" w:rsidRPr="00BC2B01" w:rsidRDefault="00CE7734" w:rsidP="005466CC">
      <w:pPr>
        <w:pStyle w:val="a9"/>
        <w:keepNext/>
        <w:numPr>
          <w:ilvl w:val="0"/>
          <w:numId w:val="20"/>
        </w:numPr>
        <w:tabs>
          <w:tab w:val="left" w:pos="0"/>
          <w:tab w:val="left" w:pos="9214"/>
        </w:tabs>
        <w:spacing w:after="0"/>
        <w:ind w:left="0"/>
        <w:jc w:val="center"/>
        <w:outlineLvl w:val="1"/>
        <w:rPr>
          <w:rFonts w:ascii="Times New Roman" w:eastAsia="Arial" w:hAnsi="Times New Roman" w:cs="Times New Roman"/>
          <w:b/>
          <w:i/>
          <w:sz w:val="28"/>
          <w:szCs w:val="28"/>
        </w:rPr>
      </w:pPr>
      <w:bookmarkStart w:id="3" w:name="_Toc116544232"/>
      <w:r w:rsidRPr="00C70D3E">
        <w:rPr>
          <w:rFonts w:ascii="Times New Roman" w:eastAsia="Arial" w:hAnsi="Times New Roman" w:cs="Times New Roman"/>
          <w:b/>
          <w:sz w:val="28"/>
          <w:szCs w:val="28"/>
        </w:rPr>
        <w:t>Требование охраны труда перед началом работы</w:t>
      </w:r>
      <w:bookmarkEnd w:id="3"/>
    </w:p>
    <w:p w14:paraId="27B50B57" w14:textId="77777777" w:rsidR="00BC2B01" w:rsidRPr="00C70D3E" w:rsidRDefault="00BC2B01" w:rsidP="00021B12">
      <w:pPr>
        <w:pStyle w:val="a9"/>
        <w:keepNext/>
        <w:tabs>
          <w:tab w:val="left" w:pos="0"/>
          <w:tab w:val="left" w:pos="9214"/>
        </w:tabs>
        <w:spacing w:after="0"/>
        <w:ind w:left="0"/>
        <w:outlineLvl w:val="1"/>
        <w:rPr>
          <w:rFonts w:ascii="Times New Roman" w:eastAsia="Arial" w:hAnsi="Times New Roman" w:cs="Times New Roman"/>
          <w:b/>
          <w:i/>
          <w:sz w:val="28"/>
          <w:szCs w:val="28"/>
        </w:rPr>
      </w:pPr>
    </w:p>
    <w:p w14:paraId="6780C79E" w14:textId="77777777" w:rsidR="00CE7734" w:rsidRPr="00C70D3E" w:rsidRDefault="00CE7734" w:rsidP="00BC2B0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Перед началом работы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конкурсанты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должны выполнить следующее:</w:t>
      </w:r>
    </w:p>
    <w:p w14:paraId="5276EF62" w14:textId="77777777" w:rsidR="00CE7734" w:rsidRPr="00C70D3E" w:rsidRDefault="00F909AE" w:rsidP="00BC2B0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2.1. В день Д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-1 все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конкурсанты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медицинского кабинета, питьевой воды, подготовить рабочее мест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о в соответствии с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Конкурсным заданием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7CA6D86" w14:textId="77777777" w:rsidR="00CE7734" w:rsidRPr="00C70D3E" w:rsidRDefault="00CE7734" w:rsidP="00BC2B0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Проверить специальную одежду, обувь и др. с</w:t>
      </w:r>
      <w:r w:rsidR="00BC2B01">
        <w:rPr>
          <w:rFonts w:ascii="Times New Roman" w:eastAsia="Calibri" w:hAnsi="Times New Roman" w:cs="Times New Roman"/>
          <w:sz w:val="28"/>
          <w:szCs w:val="28"/>
        </w:rPr>
        <w:t>редства индивидуальной защиты. На</w:t>
      </w:r>
      <w:r w:rsidRPr="00C70D3E">
        <w:rPr>
          <w:rFonts w:ascii="Times New Roman" w:eastAsia="Calibri" w:hAnsi="Times New Roman" w:cs="Times New Roman"/>
          <w:sz w:val="28"/>
          <w:szCs w:val="28"/>
        </w:rPr>
        <w:t>деть необходимые средства защиты для выполнения подготовки рабочего места, инструментов и оборудования.</w:t>
      </w:r>
    </w:p>
    <w:p w14:paraId="6BD88F3C" w14:textId="77777777" w:rsidR="00CE7734" w:rsidRPr="00C70D3E" w:rsidRDefault="00CE7734" w:rsidP="00BC2B0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По окончании ознакомительного периода,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конкурсанты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подтверждают свое ознакомление со всеми процессами, подписав </w:t>
      </w:r>
      <w:r w:rsidR="00F909AE" w:rsidRPr="00C70D3E">
        <w:rPr>
          <w:rFonts w:ascii="Times New Roman" w:eastAsia="Calibri" w:hAnsi="Times New Roman" w:cs="Times New Roman"/>
          <w:sz w:val="28"/>
          <w:szCs w:val="28"/>
        </w:rPr>
        <w:t>протокол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прохождения инструктажа по работе на оборудовании по форме, определенной Оргкомитетом. </w:t>
      </w:r>
    </w:p>
    <w:p w14:paraId="6DFBDDAA" w14:textId="77777777" w:rsidR="00CE7734" w:rsidRPr="00C70D3E" w:rsidRDefault="00CE7734" w:rsidP="00BC2B0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2.2. Подготовить рабочее место:</w:t>
      </w:r>
    </w:p>
    <w:p w14:paraId="7273C01C" w14:textId="77777777" w:rsidR="00CE7734" w:rsidRPr="00C70D3E" w:rsidRDefault="00CE7734" w:rsidP="00BC2B01">
      <w:pPr>
        <w:numPr>
          <w:ilvl w:val="0"/>
          <w:numId w:val="6"/>
        </w:numPr>
        <w:tabs>
          <w:tab w:val="left" w:pos="426"/>
          <w:tab w:val="left" w:pos="127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5D9DEE07" w14:textId="77777777" w:rsidR="00CE7734" w:rsidRPr="00C70D3E" w:rsidRDefault="00CE7734" w:rsidP="00BC2B01">
      <w:pPr>
        <w:numPr>
          <w:ilvl w:val="0"/>
          <w:numId w:val="6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убедиться в наличии свободных проходов в пределах рабочей зоны;</w:t>
      </w:r>
    </w:p>
    <w:p w14:paraId="0EC16620" w14:textId="77777777" w:rsidR="00CE7734" w:rsidRPr="00C70D3E" w:rsidRDefault="00CE7734" w:rsidP="00BC2B01">
      <w:pPr>
        <w:numPr>
          <w:ilvl w:val="0"/>
          <w:numId w:val="6"/>
        </w:numPr>
        <w:tabs>
          <w:tab w:val="left" w:pos="42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убедиться в том, что проход к противопожарному инвентарю и запасным выходам свободен;</w:t>
      </w:r>
    </w:p>
    <w:p w14:paraId="2C779C76" w14:textId="77777777" w:rsidR="00CE7734" w:rsidRPr="00C70D3E" w:rsidRDefault="00CE7734" w:rsidP="00BC2B01">
      <w:pPr>
        <w:numPr>
          <w:ilvl w:val="0"/>
          <w:numId w:val="6"/>
        </w:numPr>
        <w:tabs>
          <w:tab w:val="left" w:pos="426"/>
          <w:tab w:val="left" w:pos="1418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оценить состояние поверхности пола на всем рабочем маршруте (отсутствие выбоин, неровностей, скользкости);</w:t>
      </w:r>
    </w:p>
    <w:p w14:paraId="03BA359C" w14:textId="77777777" w:rsidR="00CE7734" w:rsidRPr="00C70D3E" w:rsidRDefault="00CE7734" w:rsidP="00BC2B01">
      <w:pPr>
        <w:numPr>
          <w:ilvl w:val="0"/>
          <w:numId w:val="6"/>
        </w:numPr>
        <w:tabs>
          <w:tab w:val="left" w:pos="426"/>
          <w:tab w:val="left" w:pos="127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проверить правильность подключения оборудования, применяемого в работе;</w:t>
      </w:r>
    </w:p>
    <w:p w14:paraId="19A753E0" w14:textId="77777777" w:rsidR="00CE7734" w:rsidRPr="00C70D3E" w:rsidRDefault="00CE7734" w:rsidP="00BC2B01">
      <w:pPr>
        <w:numPr>
          <w:ilvl w:val="0"/>
          <w:numId w:val="6"/>
        </w:numPr>
        <w:tabs>
          <w:tab w:val="left" w:pos="426"/>
          <w:tab w:val="left" w:pos="1134"/>
          <w:tab w:val="left" w:pos="127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lastRenderedPageBreak/>
        <w:t>убедиться в достаточности освещенности;</w:t>
      </w:r>
    </w:p>
    <w:p w14:paraId="434986AD" w14:textId="77777777" w:rsidR="00CE7734" w:rsidRPr="00C70D3E" w:rsidRDefault="00CE7734" w:rsidP="00BC2B01">
      <w:pPr>
        <w:numPr>
          <w:ilvl w:val="0"/>
          <w:numId w:val="6"/>
        </w:numPr>
        <w:tabs>
          <w:tab w:val="left" w:pos="426"/>
          <w:tab w:val="left" w:pos="1276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6C06D91" w14:textId="77777777" w:rsidR="00123CAF" w:rsidRPr="00C70D3E" w:rsidRDefault="00123CAF" w:rsidP="00BC2B01">
      <w:pPr>
        <w:tabs>
          <w:tab w:val="left" w:pos="426"/>
          <w:tab w:val="left" w:pos="9214"/>
        </w:tabs>
        <w:spacing w:after="0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3841E5" w14:textId="77777777" w:rsidR="00CE7734" w:rsidRPr="00C70D3E" w:rsidRDefault="00CE7734" w:rsidP="00BC2B0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2.3. Подготовить инструменты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5"/>
        <w:gridCol w:w="5981"/>
      </w:tblGrid>
      <w:tr w:rsidR="00CE7734" w:rsidRPr="00C70D3E" w14:paraId="68FCE038" w14:textId="77777777" w:rsidTr="00095932">
        <w:trPr>
          <w:tblHeader/>
        </w:trPr>
        <w:tc>
          <w:tcPr>
            <w:tcW w:w="1800" w:type="pct"/>
            <w:shd w:val="clear" w:color="auto" w:fill="auto"/>
            <w:vAlign w:val="center"/>
          </w:tcPr>
          <w:p w14:paraId="3C44CF86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36DA1FA5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CE7734" w:rsidRPr="00C70D3E" w14:paraId="7151270D" w14:textId="77777777" w:rsidTr="00095932">
        <w:tc>
          <w:tcPr>
            <w:tcW w:w="1800" w:type="pct"/>
            <w:shd w:val="clear" w:color="auto" w:fill="auto"/>
            <w:vAlign w:val="center"/>
          </w:tcPr>
          <w:p w14:paraId="4832B808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Аппарат для электрокардиографии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5CCAF621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Проверить исправность, подключить к сети.</w:t>
            </w:r>
          </w:p>
        </w:tc>
      </w:tr>
      <w:tr w:rsidR="00CE7734" w:rsidRPr="00C70D3E" w14:paraId="6527F51B" w14:textId="77777777" w:rsidTr="00095932">
        <w:tc>
          <w:tcPr>
            <w:tcW w:w="1800" w:type="pct"/>
            <w:shd w:val="clear" w:color="auto" w:fill="auto"/>
            <w:vAlign w:val="center"/>
          </w:tcPr>
          <w:p w14:paraId="51542079" w14:textId="77777777" w:rsidR="00CE7734" w:rsidRPr="00C70D3E" w:rsidRDefault="00462312" w:rsidP="00462312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Прибор для проведения измерения уровня сахара, холестерина и гемоглобина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236E9A73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инструкцию по применению.</w:t>
            </w:r>
          </w:p>
        </w:tc>
      </w:tr>
      <w:tr w:rsidR="00CE7734" w:rsidRPr="00C70D3E" w14:paraId="16816F9B" w14:textId="77777777" w:rsidTr="00095932">
        <w:tc>
          <w:tcPr>
            <w:tcW w:w="1800" w:type="pct"/>
            <w:shd w:val="clear" w:color="auto" w:fill="auto"/>
            <w:vAlign w:val="center"/>
          </w:tcPr>
          <w:p w14:paraId="48F30A03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Контейнер для дезинфицирующих растворов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2ED402F0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работы с дезинфицирующим раствором, следовать инструкции по применению.</w:t>
            </w:r>
          </w:p>
        </w:tc>
      </w:tr>
      <w:tr w:rsidR="00CE7734" w:rsidRPr="00C70D3E" w14:paraId="2EFCC09A" w14:textId="77777777" w:rsidTr="00095932">
        <w:tc>
          <w:tcPr>
            <w:tcW w:w="1800" w:type="pct"/>
            <w:shd w:val="clear" w:color="auto" w:fill="auto"/>
            <w:vAlign w:val="center"/>
          </w:tcPr>
          <w:p w14:paraId="7EA34C8B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Небулайзер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59BC7C63" w14:textId="77777777" w:rsidR="00CE7734" w:rsidRPr="00C70D3E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инструкции по применению.</w:t>
            </w:r>
          </w:p>
        </w:tc>
      </w:tr>
      <w:tr w:rsidR="00CE7734" w:rsidRPr="00C70D3E" w14:paraId="79B3E399" w14:textId="77777777" w:rsidTr="00095932">
        <w:tc>
          <w:tcPr>
            <w:tcW w:w="1800" w:type="pct"/>
            <w:shd w:val="clear" w:color="auto" w:fill="auto"/>
            <w:vAlign w:val="center"/>
          </w:tcPr>
          <w:p w14:paraId="3175973B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Пикфлоуметр</w:t>
            </w:r>
            <w:proofErr w:type="spellEnd"/>
          </w:p>
        </w:tc>
        <w:tc>
          <w:tcPr>
            <w:tcW w:w="3200" w:type="pct"/>
            <w:shd w:val="clear" w:color="auto" w:fill="auto"/>
            <w:vAlign w:val="center"/>
          </w:tcPr>
          <w:p w14:paraId="0737909F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Обработать антисептиком.</w:t>
            </w:r>
          </w:p>
        </w:tc>
      </w:tr>
      <w:tr w:rsidR="00CE7734" w:rsidRPr="00C70D3E" w14:paraId="1A51A91F" w14:textId="77777777" w:rsidTr="00095932">
        <w:tc>
          <w:tcPr>
            <w:tcW w:w="1800" w:type="pct"/>
            <w:shd w:val="clear" w:color="auto" w:fill="auto"/>
            <w:vAlign w:val="center"/>
          </w:tcPr>
          <w:p w14:paraId="052F5B7F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Тонометр 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04D5D4CF" w14:textId="77777777" w:rsidR="00CE7734" w:rsidRPr="00C70D3E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Обработать антисептиком, проверить исправность.</w:t>
            </w:r>
          </w:p>
        </w:tc>
      </w:tr>
      <w:tr w:rsidR="00BC0EB4" w:rsidRPr="00C70D3E" w14:paraId="76F64E0E" w14:textId="77777777" w:rsidTr="00095932">
        <w:tc>
          <w:tcPr>
            <w:tcW w:w="1800" w:type="pct"/>
            <w:shd w:val="clear" w:color="auto" w:fill="auto"/>
            <w:vAlign w:val="center"/>
          </w:tcPr>
          <w:p w14:paraId="49D1CC46" w14:textId="77777777" w:rsidR="00BC0EB4" w:rsidRPr="00C70D3E" w:rsidRDefault="00BC0EB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Пульсоксиметр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1096743F" w14:textId="77777777" w:rsidR="00BC0EB4" w:rsidRPr="00C70D3E" w:rsidRDefault="00BC0EB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инструкции по применению.</w:t>
            </w:r>
          </w:p>
        </w:tc>
      </w:tr>
      <w:tr w:rsidR="00CE7734" w:rsidRPr="00C70D3E" w14:paraId="0CD9DC92" w14:textId="77777777" w:rsidTr="00095932">
        <w:tc>
          <w:tcPr>
            <w:tcW w:w="1800" w:type="pct"/>
            <w:shd w:val="clear" w:color="auto" w:fill="auto"/>
            <w:vAlign w:val="center"/>
          </w:tcPr>
          <w:p w14:paraId="621D5FA0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Укладка фельдшера 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1BEA76BC" w14:textId="77777777" w:rsidR="00CE7734" w:rsidRPr="00C70D3E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Знать показания и противопоказания к применению. В укладке на рабочей площадке применять препараты плацебо.</w:t>
            </w:r>
          </w:p>
        </w:tc>
      </w:tr>
      <w:tr w:rsidR="00CE7734" w:rsidRPr="00C70D3E" w14:paraId="306763CE" w14:textId="77777777" w:rsidTr="00095932">
        <w:tc>
          <w:tcPr>
            <w:tcW w:w="1800" w:type="pct"/>
            <w:shd w:val="clear" w:color="auto" w:fill="auto"/>
            <w:vAlign w:val="center"/>
          </w:tcPr>
          <w:p w14:paraId="1CEF9173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Шприц медицинский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2DABBC66" w14:textId="77777777" w:rsidR="00CE7734" w:rsidRPr="00C70D3E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асептики, антисептики.</w:t>
            </w:r>
          </w:p>
        </w:tc>
      </w:tr>
      <w:tr w:rsidR="00CE7734" w:rsidRPr="00C70D3E" w14:paraId="5175F010" w14:textId="77777777" w:rsidTr="00095932">
        <w:tc>
          <w:tcPr>
            <w:tcW w:w="1800" w:type="pct"/>
            <w:shd w:val="clear" w:color="auto" w:fill="auto"/>
          </w:tcPr>
          <w:p w14:paraId="096CAC02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Предметы одноразового пользования - перевязочный материал</w:t>
            </w:r>
          </w:p>
        </w:tc>
        <w:tc>
          <w:tcPr>
            <w:tcW w:w="3200" w:type="pct"/>
            <w:shd w:val="clear" w:color="auto" w:fill="auto"/>
          </w:tcPr>
          <w:p w14:paraId="290F77DC" w14:textId="77777777" w:rsidR="00CE7734" w:rsidRPr="00C70D3E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После использования должны подвергаться дезинфекции с последующей утилизацией.</w:t>
            </w:r>
          </w:p>
        </w:tc>
      </w:tr>
      <w:tr w:rsidR="00CE7734" w:rsidRPr="00C70D3E" w14:paraId="469E90B9" w14:textId="77777777" w:rsidTr="00095932">
        <w:tc>
          <w:tcPr>
            <w:tcW w:w="1800" w:type="pct"/>
            <w:shd w:val="clear" w:color="auto" w:fill="auto"/>
          </w:tcPr>
          <w:p w14:paraId="3487780B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Ноутбук,мышь</w:t>
            </w:r>
            <w:proofErr w:type="spellEnd"/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14:paraId="4C151CDB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3200" w:type="pct"/>
            <w:shd w:val="clear" w:color="auto" w:fill="auto"/>
          </w:tcPr>
          <w:p w14:paraId="6100D5BF" w14:textId="77777777" w:rsidR="00CE7734" w:rsidRPr="00C70D3E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проверить исправность оборудования и приспособлений:</w:t>
            </w:r>
          </w:p>
          <w:p w14:paraId="7814F892" w14:textId="77777777" w:rsidR="00CE7734" w:rsidRPr="00C70D3E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- исправность работы мыши и клавиатуры;</w:t>
            </w:r>
          </w:p>
          <w:p w14:paraId="5790E05D" w14:textId="77777777" w:rsidR="00CE7734" w:rsidRPr="00C70D3E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- исправность цветопередачи экрана ноутбука;</w:t>
            </w:r>
          </w:p>
          <w:p w14:paraId="6BFC3C34" w14:textId="77777777" w:rsidR="00CE7734" w:rsidRPr="00C70D3E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- отсутствие розеток и/или иных проводов в зоне досягаемости.</w:t>
            </w:r>
          </w:p>
        </w:tc>
      </w:tr>
    </w:tbl>
    <w:p w14:paraId="4C22F088" w14:textId="77777777" w:rsidR="00CE7734" w:rsidRPr="00C70D3E" w:rsidRDefault="00CE7734" w:rsidP="00CE7734">
      <w:pPr>
        <w:tabs>
          <w:tab w:val="left" w:pos="9214"/>
        </w:tabs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конкурсанты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73727DC0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A4F219E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lastRenderedPageBreak/>
        <w:t>Привести в порядок рабочую специальную одежду и обувь: заправить одежду и застегнуть ее на все пуговицы, надеть головной убор, подготовить перчатки и защитные очки.</w:t>
      </w:r>
    </w:p>
    <w:p w14:paraId="18C96F69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14:paraId="02C3CDCA" w14:textId="77777777" w:rsidR="00CE7734" w:rsidRPr="00C70D3E" w:rsidRDefault="00CE7734" w:rsidP="00BC2B01">
      <w:pPr>
        <w:numPr>
          <w:ilvl w:val="0"/>
          <w:numId w:val="14"/>
        </w:numPr>
        <w:tabs>
          <w:tab w:val="left" w:pos="142"/>
          <w:tab w:val="left" w:pos="426"/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2CBA6C2A" w14:textId="77777777" w:rsidR="00CE7734" w:rsidRPr="00C70D3E" w:rsidRDefault="00CE7734" w:rsidP="00BC2B01">
      <w:pPr>
        <w:numPr>
          <w:ilvl w:val="0"/>
          <w:numId w:val="14"/>
        </w:numPr>
        <w:tabs>
          <w:tab w:val="left" w:pos="142"/>
          <w:tab w:val="left" w:pos="426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убедиться в достаточности освещенности;</w:t>
      </w:r>
    </w:p>
    <w:p w14:paraId="06D4606E" w14:textId="77777777" w:rsidR="00CE7734" w:rsidRPr="00C70D3E" w:rsidRDefault="00CE7734" w:rsidP="00BC2B01">
      <w:pPr>
        <w:numPr>
          <w:ilvl w:val="0"/>
          <w:numId w:val="14"/>
        </w:numPr>
        <w:tabs>
          <w:tab w:val="left" w:pos="142"/>
          <w:tab w:val="left" w:pos="426"/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1C8405EC" w14:textId="77777777" w:rsidR="00CE7734" w:rsidRPr="00C70D3E" w:rsidRDefault="00CE7734" w:rsidP="00BC2B01">
      <w:pPr>
        <w:numPr>
          <w:ilvl w:val="0"/>
          <w:numId w:val="14"/>
        </w:numPr>
        <w:tabs>
          <w:tab w:val="left" w:pos="142"/>
          <w:tab w:val="left" w:pos="426"/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FE3FDC9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2.6. Подготовить необходимые для работы материалы, приспособления и разложить их на свои места, убрать с рабочего стола все лишнее.</w:t>
      </w:r>
    </w:p>
    <w:p w14:paraId="388BD3B3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2.7.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7453F09" w14:textId="77777777" w:rsidR="00F3767E" w:rsidRPr="00C70D3E" w:rsidRDefault="00F3767E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902145" w14:textId="77777777" w:rsidR="00CE7734" w:rsidRDefault="00BC2B01" w:rsidP="00BC2B01">
      <w:pPr>
        <w:pStyle w:val="a9"/>
        <w:keepNext/>
        <w:tabs>
          <w:tab w:val="left" w:pos="284"/>
        </w:tabs>
        <w:spacing w:after="0"/>
        <w:ind w:left="106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bookmarkStart w:id="4" w:name="_Toc116544233"/>
      <w:r>
        <w:rPr>
          <w:rFonts w:ascii="Times New Roman" w:eastAsia="Arial" w:hAnsi="Times New Roman" w:cs="Times New Roman"/>
          <w:b/>
          <w:sz w:val="28"/>
          <w:szCs w:val="28"/>
        </w:rPr>
        <w:t xml:space="preserve">3. </w:t>
      </w:r>
      <w:r w:rsidR="00CE7734" w:rsidRPr="00C70D3E">
        <w:rPr>
          <w:rFonts w:ascii="Times New Roman" w:eastAsia="Arial" w:hAnsi="Times New Roman" w:cs="Times New Roman"/>
          <w:b/>
          <w:sz w:val="28"/>
          <w:szCs w:val="28"/>
        </w:rPr>
        <w:t>Требование охраны труда во время работы</w:t>
      </w:r>
      <w:bookmarkEnd w:id="4"/>
    </w:p>
    <w:p w14:paraId="42594E93" w14:textId="77777777" w:rsidR="00BC2B01" w:rsidRPr="00C70D3E" w:rsidRDefault="00BC2B01" w:rsidP="00BC2B01">
      <w:pPr>
        <w:pStyle w:val="a9"/>
        <w:keepNext/>
        <w:tabs>
          <w:tab w:val="left" w:pos="284"/>
        </w:tabs>
        <w:spacing w:after="0"/>
        <w:ind w:left="106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77283690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3.1. При выполнении конкурсных заданий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6236"/>
      </w:tblGrid>
      <w:tr w:rsidR="00CE7734" w:rsidRPr="00C70D3E" w14:paraId="678CCDDB" w14:textId="77777777" w:rsidTr="00095932">
        <w:trPr>
          <w:tblHeader/>
        </w:trPr>
        <w:tc>
          <w:tcPr>
            <w:tcW w:w="1664" w:type="pct"/>
            <w:shd w:val="clear" w:color="auto" w:fill="auto"/>
            <w:vAlign w:val="center"/>
          </w:tcPr>
          <w:p w14:paraId="5CC2385C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21F8F99D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CE7734" w:rsidRPr="00C70D3E" w14:paraId="49BEE347" w14:textId="77777777" w:rsidTr="00095932">
        <w:tc>
          <w:tcPr>
            <w:tcW w:w="1664" w:type="pct"/>
            <w:shd w:val="clear" w:color="auto" w:fill="auto"/>
            <w:vAlign w:val="center"/>
          </w:tcPr>
          <w:p w14:paraId="1FC231E3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Бесконтактные термометры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78009772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Проверить исправность, точность показателей измерения.</w:t>
            </w:r>
          </w:p>
        </w:tc>
      </w:tr>
      <w:tr w:rsidR="00CE7734" w:rsidRPr="00C70D3E" w14:paraId="423CE236" w14:textId="77777777" w:rsidTr="00095932">
        <w:tc>
          <w:tcPr>
            <w:tcW w:w="1664" w:type="pct"/>
            <w:shd w:val="clear" w:color="auto" w:fill="auto"/>
            <w:vAlign w:val="center"/>
          </w:tcPr>
          <w:p w14:paraId="3B22062A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Механические приборы для измерения артериального давления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23535E43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 использованием проверить работоспособность аппарата. </w:t>
            </w:r>
          </w:p>
          <w:p w14:paraId="5054047C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После использования приборы выключить, разъединить, съемные детали, продезинфицировать.</w:t>
            </w:r>
          </w:p>
        </w:tc>
      </w:tr>
      <w:tr w:rsidR="00CE7734" w:rsidRPr="00C70D3E" w14:paraId="3A093036" w14:textId="77777777" w:rsidTr="00095932">
        <w:tc>
          <w:tcPr>
            <w:tcW w:w="1664" w:type="pct"/>
            <w:shd w:val="clear" w:color="auto" w:fill="auto"/>
            <w:vAlign w:val="center"/>
          </w:tcPr>
          <w:p w14:paraId="34BF114D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Мешок </w:t>
            </w:r>
            <w:proofErr w:type="spellStart"/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</w:rPr>
              <w:t>Амбу</w:t>
            </w:r>
            <w:proofErr w:type="spellEnd"/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дыхательный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21078F17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Обрабатывать антисептиком.</w:t>
            </w:r>
          </w:p>
        </w:tc>
      </w:tr>
      <w:tr w:rsidR="00CE7734" w:rsidRPr="00C70D3E" w14:paraId="0C51DF07" w14:textId="77777777" w:rsidTr="00095932">
        <w:tc>
          <w:tcPr>
            <w:tcW w:w="1664" w:type="pct"/>
            <w:shd w:val="clear" w:color="auto" w:fill="auto"/>
            <w:vAlign w:val="center"/>
          </w:tcPr>
          <w:p w14:paraId="0D8B4CB4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</w:rPr>
              <w:t>Небулайзер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340A5B00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асептику, антисептику.</w:t>
            </w:r>
          </w:p>
        </w:tc>
      </w:tr>
      <w:tr w:rsidR="00CE7734" w:rsidRPr="00C70D3E" w14:paraId="5ED6B53C" w14:textId="77777777" w:rsidTr="00095932">
        <w:tc>
          <w:tcPr>
            <w:tcW w:w="1664" w:type="pct"/>
            <w:shd w:val="clear" w:color="auto" w:fill="auto"/>
            <w:vAlign w:val="center"/>
          </w:tcPr>
          <w:p w14:paraId="3BE5C2B8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Предметы одноразового пользования - перевязочный материал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786BE901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После использования должны подвергаться дезинфекции с последующей утилизацией в соответствии с правилами обращения с отходами класса А, Б, В.</w:t>
            </w:r>
          </w:p>
        </w:tc>
      </w:tr>
      <w:tr w:rsidR="00CE7734" w:rsidRPr="00C70D3E" w14:paraId="2B5C8AE6" w14:textId="77777777" w:rsidTr="00095932">
        <w:tc>
          <w:tcPr>
            <w:tcW w:w="1664" w:type="pct"/>
            <w:shd w:val="clear" w:color="auto" w:fill="auto"/>
            <w:vAlign w:val="center"/>
          </w:tcPr>
          <w:p w14:paraId="6DF3B1F6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Приборы медицинские (ЭКГ)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38FF0B2D" w14:textId="77777777" w:rsidR="00CE7734" w:rsidRPr="00C70D3E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D3E">
              <w:rPr>
                <w:rFonts w:ascii="Times New Roman" w:eastAsia="Calibri" w:hAnsi="Times New Roman" w:cs="Times New Roman"/>
                <w:sz w:val="24"/>
                <w:szCs w:val="24"/>
              </w:rPr>
              <w:t>При переноске следует соблюдать установленные нормы перемещения тяжестей вручную.</w:t>
            </w:r>
          </w:p>
        </w:tc>
      </w:tr>
    </w:tbl>
    <w:p w14:paraId="18497352" w14:textId="77777777" w:rsidR="00BC2B01" w:rsidRDefault="00BC2B01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D9DB7E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3.2. При выполнении конкурсных заданий и уборке рабочих мест:</w:t>
      </w:r>
    </w:p>
    <w:p w14:paraId="44C64E49" w14:textId="77777777" w:rsidR="00CE7734" w:rsidRPr="00C70D3E" w:rsidRDefault="00CE7734" w:rsidP="00BC2B01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291907">
        <w:rPr>
          <w:rFonts w:ascii="Times New Roman" w:eastAsia="Calibri" w:hAnsi="Times New Roman" w:cs="Times New Roman"/>
          <w:sz w:val="28"/>
          <w:szCs w:val="28"/>
        </w:rPr>
        <w:t>конкурсантов</w:t>
      </w:r>
      <w:r w:rsidRPr="00C70D3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6B61460" w14:textId="77777777" w:rsidR="00CE7734" w:rsidRPr="00C70D3E" w:rsidRDefault="00CE7734" w:rsidP="00BC2B01">
      <w:pPr>
        <w:numPr>
          <w:ilvl w:val="0"/>
          <w:numId w:val="13"/>
        </w:numPr>
        <w:tabs>
          <w:tab w:val="left" w:pos="426"/>
          <w:tab w:val="left" w:pos="1134"/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соблюдать настоящую инструкцию;</w:t>
      </w:r>
    </w:p>
    <w:p w14:paraId="12384FCA" w14:textId="77777777" w:rsidR="00CE7734" w:rsidRPr="00C70D3E" w:rsidRDefault="00CE7734" w:rsidP="00BC2B01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559B29B" w14:textId="77777777" w:rsidR="00CE7734" w:rsidRPr="00C70D3E" w:rsidRDefault="00CE7734" w:rsidP="00BC2B01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поддерживать порядок и чистоту на рабочем месте;</w:t>
      </w:r>
    </w:p>
    <w:p w14:paraId="2D259CF5" w14:textId="77777777" w:rsidR="00CE7734" w:rsidRPr="00C70D3E" w:rsidRDefault="00CE7734" w:rsidP="00BC2B01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170322C5" w14:textId="77777777" w:rsidR="00CE7734" w:rsidRPr="00C70D3E" w:rsidRDefault="00CE7734" w:rsidP="00BC2B01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выполнять конкурсные задания только исправным инструментом;</w:t>
      </w:r>
    </w:p>
    <w:p w14:paraId="6E59A925" w14:textId="77777777" w:rsidR="00CE7734" w:rsidRPr="00C70D3E" w:rsidRDefault="00CE7734" w:rsidP="00BC2B01">
      <w:pPr>
        <w:numPr>
          <w:ilvl w:val="0"/>
          <w:numId w:val="13"/>
        </w:numPr>
        <w:tabs>
          <w:tab w:val="left" w:pos="426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изучить содержание и порядок проведения модулей задания, а также безопасные приемы их выполнения; </w:t>
      </w:r>
    </w:p>
    <w:p w14:paraId="00BAD885" w14:textId="77777777" w:rsidR="00CE7734" w:rsidRPr="00C70D3E" w:rsidRDefault="00CE7734" w:rsidP="00BC2B01">
      <w:pPr>
        <w:numPr>
          <w:ilvl w:val="0"/>
          <w:numId w:val="13"/>
        </w:numPr>
        <w:tabs>
          <w:tab w:val="left" w:pos="426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проверить пригодность инструмента и оборудования визуальным осмотром или путем тестирования;</w:t>
      </w:r>
    </w:p>
    <w:p w14:paraId="1B112555" w14:textId="77777777" w:rsidR="00CE7734" w:rsidRPr="00C70D3E" w:rsidRDefault="00CE7734" w:rsidP="00BC2B01">
      <w:pPr>
        <w:numPr>
          <w:ilvl w:val="0"/>
          <w:numId w:val="13"/>
        </w:numPr>
        <w:tabs>
          <w:tab w:val="left" w:pos="426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привести в порядок рабочую специальную одежду и обувь: надеть спецодежду (халат / костюм медицинский, обувь, колпак) и при необходимости индивидуальные средства защиты, волосы тщательно заправить под головной убор;</w:t>
      </w:r>
    </w:p>
    <w:p w14:paraId="7BD1FE80" w14:textId="77777777" w:rsidR="00CE7734" w:rsidRPr="00C70D3E" w:rsidRDefault="00CE7734" w:rsidP="00BC2B01">
      <w:pPr>
        <w:numPr>
          <w:ilvl w:val="0"/>
          <w:numId w:val="13"/>
        </w:numPr>
        <w:tabs>
          <w:tab w:val="left" w:pos="426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снять украшения (кольца, браслеты, цепочки), одежду из шелка, нейлона, капрона и других синтетических материалов, сильно электризующихся при движении, так как это приводит к быстрому накоплению электрических зарядов.</w:t>
      </w:r>
    </w:p>
    <w:p w14:paraId="421D6AED" w14:textId="77777777" w:rsidR="00CE7734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3.3. При неисправности инструмента и оборудования прекратить выполнение задания и сообщить об этом эксперту.</w:t>
      </w:r>
    </w:p>
    <w:p w14:paraId="7D9BD00C" w14:textId="77777777" w:rsidR="00BC2B01" w:rsidRPr="00C70D3E" w:rsidRDefault="00BC2B01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896746" w14:textId="77777777" w:rsidR="00CE7734" w:rsidRPr="00C70D3E" w:rsidRDefault="00CE7734" w:rsidP="00CF569B">
      <w:pPr>
        <w:pStyle w:val="a9"/>
        <w:keepNext/>
        <w:numPr>
          <w:ilvl w:val="0"/>
          <w:numId w:val="20"/>
        </w:numPr>
        <w:tabs>
          <w:tab w:val="left" w:pos="426"/>
          <w:tab w:val="left" w:pos="9214"/>
        </w:tabs>
        <w:spacing w:after="0"/>
        <w:ind w:left="284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</w:rPr>
      </w:pPr>
      <w:bookmarkStart w:id="5" w:name="_Toc116544234"/>
      <w:r w:rsidRPr="00C70D3E">
        <w:rPr>
          <w:rFonts w:ascii="Times New Roman" w:eastAsia="Arial" w:hAnsi="Times New Roman" w:cs="Times New Roman"/>
          <w:b/>
          <w:sz w:val="28"/>
          <w:szCs w:val="28"/>
        </w:rPr>
        <w:t>Требование охраны труда в аварийных ситуациях</w:t>
      </w:r>
      <w:bookmarkEnd w:id="5"/>
    </w:p>
    <w:p w14:paraId="7B4BDFA3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появлении искрения, запаха гари, задымления и т.д.), </w:t>
      </w:r>
      <w:r w:rsidR="00686977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следует нем</w:t>
      </w:r>
      <w:r w:rsidR="00EC1E9B" w:rsidRPr="00C70D3E">
        <w:rPr>
          <w:rFonts w:ascii="Times New Roman" w:eastAsia="Calibri" w:hAnsi="Times New Roman" w:cs="Times New Roman"/>
          <w:sz w:val="28"/>
          <w:szCs w:val="28"/>
        </w:rPr>
        <w:t>едленно сообщить о случившемся э</w:t>
      </w:r>
      <w:r w:rsidRPr="00C70D3E">
        <w:rPr>
          <w:rFonts w:ascii="Times New Roman" w:eastAsia="Calibri" w:hAnsi="Times New Roman" w:cs="Times New Roman"/>
          <w:sz w:val="28"/>
          <w:szCs w:val="28"/>
        </w:rPr>
        <w:t>кспертам. Выполнение конкурсного задания продолжить только после устранения возникшей неисправности.</w:t>
      </w:r>
    </w:p>
    <w:p w14:paraId="28CF700B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4.2. В случае возникновения у </w:t>
      </w:r>
      <w:r w:rsidR="00686977">
        <w:rPr>
          <w:rFonts w:ascii="Times New Roman" w:eastAsia="Calibri" w:hAnsi="Times New Roman" w:cs="Times New Roman"/>
          <w:sz w:val="28"/>
          <w:szCs w:val="28"/>
        </w:rPr>
        <w:t>конкурсанта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плохого самочувствия или получения травмы сообщить об этом эксперту.</w:t>
      </w:r>
    </w:p>
    <w:p w14:paraId="390A2B57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</w:t>
      </w:r>
      <w:r w:rsidR="00EC1E9B" w:rsidRPr="00C70D3E">
        <w:rPr>
          <w:rFonts w:ascii="Times New Roman" w:eastAsia="Calibri" w:hAnsi="Times New Roman" w:cs="Times New Roman"/>
          <w:sz w:val="28"/>
          <w:szCs w:val="28"/>
        </w:rPr>
        <w:t>омощь) пострадавшему, сообщить э</w:t>
      </w:r>
      <w:r w:rsidRPr="00C70D3E">
        <w:rPr>
          <w:rFonts w:ascii="Times New Roman" w:eastAsia="Calibri" w:hAnsi="Times New Roman" w:cs="Times New Roman"/>
          <w:sz w:val="28"/>
          <w:szCs w:val="28"/>
        </w:rPr>
        <w:t>ксперту, при необходимости обратиться к врачу.</w:t>
      </w:r>
    </w:p>
    <w:p w14:paraId="562D7E2C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lastRenderedPageBreak/>
        <w:t>4.4. При несчастном случае или внезапном заболевании необходимо в первую очередь отключить питание электрооборудования, сообщить о случившемс</w:t>
      </w:r>
      <w:r w:rsidR="00EC1E9B" w:rsidRPr="00C70D3E">
        <w:rPr>
          <w:rFonts w:ascii="Times New Roman" w:eastAsia="Calibri" w:hAnsi="Times New Roman" w:cs="Times New Roman"/>
          <w:sz w:val="28"/>
          <w:szCs w:val="28"/>
        </w:rPr>
        <w:t>я э</w:t>
      </w:r>
      <w:r w:rsidRPr="00C70D3E">
        <w:rPr>
          <w:rFonts w:ascii="Times New Roman" w:eastAsia="Calibri" w:hAnsi="Times New Roman" w:cs="Times New Roman"/>
          <w:sz w:val="28"/>
          <w:szCs w:val="28"/>
        </w:rPr>
        <w:t>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A4E4876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183E8E9E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2F1FC45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867B7BD" w14:textId="77777777" w:rsidR="00CE7734" w:rsidRPr="00C70D3E" w:rsidRDefault="00CE7734" w:rsidP="00BC2B01">
      <w:pPr>
        <w:tabs>
          <w:tab w:val="left" w:pos="709"/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E008AE1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45DC9C93" w14:textId="77777777" w:rsidR="00CE7734" w:rsidRPr="00C70D3E" w:rsidRDefault="00CE7734" w:rsidP="00BC2B01">
      <w:pPr>
        <w:tabs>
          <w:tab w:val="left" w:pos="709"/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экспертов. При необходимости эвакуации возьмите с собой документы и предметы первой необходимости.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B6F8E24" w14:textId="77777777" w:rsidR="00D07EB4" w:rsidRPr="00C70D3E" w:rsidRDefault="00D07EB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ACD3A5" w14:textId="77777777" w:rsidR="00CE7734" w:rsidRPr="00C70D3E" w:rsidRDefault="00CE7734" w:rsidP="00087B6C">
      <w:pPr>
        <w:pStyle w:val="a9"/>
        <w:keepNext/>
        <w:numPr>
          <w:ilvl w:val="0"/>
          <w:numId w:val="20"/>
        </w:numPr>
        <w:tabs>
          <w:tab w:val="left" w:pos="284"/>
          <w:tab w:val="left" w:pos="9214"/>
        </w:tabs>
        <w:spacing w:after="0"/>
        <w:ind w:left="0" w:hanging="76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</w:rPr>
      </w:pPr>
      <w:bookmarkStart w:id="6" w:name="_Toc116544235"/>
      <w:r w:rsidRPr="00C70D3E">
        <w:rPr>
          <w:rFonts w:ascii="Times New Roman" w:eastAsia="Arial" w:hAnsi="Times New Roman" w:cs="Times New Roman"/>
          <w:b/>
          <w:sz w:val="28"/>
          <w:szCs w:val="28"/>
        </w:rPr>
        <w:t>Требование охраны труда по окончании работ</w:t>
      </w:r>
      <w:bookmarkEnd w:id="6"/>
    </w:p>
    <w:p w14:paraId="1E402F3E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После окончания работ каждый участник обязан:</w:t>
      </w:r>
    </w:p>
    <w:p w14:paraId="1F61303F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5.1. Привести в порядок рабочее место. </w:t>
      </w:r>
    </w:p>
    <w:p w14:paraId="6E84A8BE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5.2. Убрать средства индивидуальной защиты в отведенное для хранений место.</w:t>
      </w:r>
    </w:p>
    <w:p w14:paraId="724A6247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5.3. Отключить инструмент и оборудование от сети.</w:t>
      </w:r>
    </w:p>
    <w:p w14:paraId="2AA9354E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5.4. Убрать инструмент в специально предназначенное для хранения место.</w:t>
      </w:r>
    </w:p>
    <w:p w14:paraId="386EC063" w14:textId="77777777" w:rsidR="00CE7734" w:rsidRPr="00C70D3E" w:rsidRDefault="00CE7734" w:rsidP="00BC2B0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lastRenderedPageBreak/>
        <w:t>5.5. Сообщить эксперту о выявленных во время выполнения конкурсных заданий неполадках и неисправностях оборудования, инструмента, других факторах, влияющих на безопасность выполнения конкурсного задания.</w:t>
      </w:r>
    </w:p>
    <w:p w14:paraId="0BD761A5" w14:textId="77777777" w:rsidR="00CE7734" w:rsidRPr="00C70D3E" w:rsidRDefault="00CE7734" w:rsidP="00CE7734">
      <w:pPr>
        <w:tabs>
          <w:tab w:val="left" w:pos="9214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60C9BBF3" w14:textId="77777777" w:rsidR="00CE7734" w:rsidRPr="00C70D3E" w:rsidRDefault="00CE7734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32"/>
          <w:szCs w:val="32"/>
        </w:rPr>
      </w:pPr>
      <w:bookmarkStart w:id="7" w:name="_Toc116544236"/>
      <w:r w:rsidRPr="00C70D3E">
        <w:rPr>
          <w:rFonts w:ascii="Times New Roman" w:eastAsia="Arial" w:hAnsi="Times New Roman" w:cs="Times New Roman"/>
          <w:b/>
          <w:smallCaps/>
          <w:sz w:val="32"/>
          <w:szCs w:val="32"/>
        </w:rPr>
        <w:lastRenderedPageBreak/>
        <w:t>ИНСТРУКЦИЯ ПО ОХРАНЕ ТРУДА ДЛЯ ЭКСПЕРТОВ</w:t>
      </w:r>
      <w:bookmarkEnd w:id="7"/>
    </w:p>
    <w:p w14:paraId="363C3E48" w14:textId="77777777" w:rsidR="0066783A" w:rsidRPr="00C70D3E" w:rsidRDefault="0066783A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32"/>
          <w:szCs w:val="32"/>
        </w:rPr>
      </w:pPr>
    </w:p>
    <w:p w14:paraId="402E244D" w14:textId="77777777" w:rsidR="00CE7734" w:rsidRPr="00C70D3E" w:rsidRDefault="00CE7734" w:rsidP="00BC2B01">
      <w:pPr>
        <w:pStyle w:val="a9"/>
        <w:keepNext/>
        <w:numPr>
          <w:ilvl w:val="0"/>
          <w:numId w:val="25"/>
        </w:numPr>
        <w:tabs>
          <w:tab w:val="left" w:pos="284"/>
          <w:tab w:val="left" w:pos="2552"/>
          <w:tab w:val="left" w:pos="9214"/>
        </w:tabs>
        <w:spacing w:after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bookmarkStart w:id="8" w:name="_Toc116544237"/>
      <w:r w:rsidRPr="00C70D3E">
        <w:rPr>
          <w:rFonts w:ascii="Times New Roman" w:eastAsia="Arial" w:hAnsi="Times New Roman" w:cs="Times New Roman"/>
          <w:b/>
          <w:sz w:val="28"/>
          <w:szCs w:val="28"/>
        </w:rPr>
        <w:t>Общие требования охраны труда</w:t>
      </w:r>
      <w:bookmarkEnd w:id="8"/>
    </w:p>
    <w:p w14:paraId="45337723" w14:textId="77777777" w:rsidR="00CE7734" w:rsidRPr="00C70D3E" w:rsidRDefault="00CE7734" w:rsidP="00BC2B01">
      <w:pPr>
        <w:tabs>
          <w:tab w:val="left" w:pos="567"/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1.1. К работе в качестве эксперта компетенции «</w:t>
      </w:r>
      <w:r w:rsidR="008232B3">
        <w:rPr>
          <w:rFonts w:ascii="Times New Roman" w:eastAsia="Calibri" w:hAnsi="Times New Roman" w:cs="Times New Roman"/>
          <w:sz w:val="28"/>
          <w:szCs w:val="28"/>
        </w:rPr>
        <w:t>Персонализированные здоровьесберегающие технологии</w:t>
      </w:r>
      <w:r w:rsidRPr="00C70D3E">
        <w:rPr>
          <w:rFonts w:ascii="Times New Roman" w:eastAsia="Calibri" w:hAnsi="Times New Roman" w:cs="Times New Roman"/>
          <w:sz w:val="28"/>
          <w:szCs w:val="28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626E5966" w14:textId="77777777" w:rsidR="00CE7734" w:rsidRPr="00C70D3E" w:rsidRDefault="00CE7734" w:rsidP="00BC2B01">
      <w:pPr>
        <w:tabs>
          <w:tab w:val="left" w:pos="567"/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3E68762C" w14:textId="77777777" w:rsidR="00BC2B01" w:rsidRDefault="00CE7734" w:rsidP="00BC2B01">
      <w:pPr>
        <w:tabs>
          <w:tab w:val="left" w:pos="567"/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1.3. В процессе контроля выполнения конкурсных заданий и нахождения на территории и в помещениях эксперт обязан четко соблюдать:</w:t>
      </w:r>
    </w:p>
    <w:p w14:paraId="488A40D6" w14:textId="77777777" w:rsidR="00CE7734" w:rsidRPr="00BC2B01" w:rsidRDefault="00CE7734" w:rsidP="00BC2B01">
      <w:pPr>
        <w:pStyle w:val="a9"/>
        <w:numPr>
          <w:ilvl w:val="0"/>
          <w:numId w:val="27"/>
        </w:numPr>
        <w:tabs>
          <w:tab w:val="left" w:pos="567"/>
          <w:tab w:val="left" w:pos="993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B01">
        <w:rPr>
          <w:rFonts w:ascii="Times New Roman" w:eastAsia="Calibri" w:hAnsi="Times New Roman" w:cs="Times New Roman"/>
          <w:sz w:val="28"/>
          <w:szCs w:val="28"/>
        </w:rPr>
        <w:t xml:space="preserve">инструкции по охране труда и технике безопасности; </w:t>
      </w:r>
    </w:p>
    <w:p w14:paraId="7AE63D30" w14:textId="77777777" w:rsidR="00CE7734" w:rsidRPr="00BC2B01" w:rsidRDefault="00CE7734" w:rsidP="00BC2B01">
      <w:pPr>
        <w:pStyle w:val="a9"/>
        <w:numPr>
          <w:ilvl w:val="0"/>
          <w:numId w:val="2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B01">
        <w:rPr>
          <w:rFonts w:ascii="Times New Roman" w:eastAsia="Calibri" w:hAnsi="Times New Roman" w:cs="Times New Roman"/>
          <w:sz w:val="28"/>
          <w:szCs w:val="28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6DC64668" w14:textId="77777777" w:rsidR="00CE7734" w:rsidRPr="00BC2B01" w:rsidRDefault="00CE7734" w:rsidP="00BC2B01">
      <w:pPr>
        <w:pStyle w:val="a9"/>
        <w:numPr>
          <w:ilvl w:val="0"/>
          <w:numId w:val="2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B01">
        <w:rPr>
          <w:rFonts w:ascii="Times New Roman" w:eastAsia="Calibri" w:hAnsi="Times New Roman" w:cs="Times New Roman"/>
          <w:sz w:val="28"/>
          <w:szCs w:val="28"/>
        </w:rPr>
        <w:t>расписание и график проведения конкурсного задания, установленные режимы труда и отдыха.</w:t>
      </w:r>
    </w:p>
    <w:p w14:paraId="6A87FA3E" w14:textId="77777777" w:rsidR="00CE7734" w:rsidRPr="00C70D3E" w:rsidRDefault="00CE7734" w:rsidP="00BC2B01">
      <w:pPr>
        <w:tabs>
          <w:tab w:val="left" w:pos="567"/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7D97FD1A" w14:textId="77777777" w:rsidR="00CE7734" w:rsidRPr="00C70D3E" w:rsidRDefault="00CE7734" w:rsidP="00BC2B01">
      <w:pPr>
        <w:numPr>
          <w:ilvl w:val="0"/>
          <w:numId w:val="1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электрический ток;</w:t>
      </w:r>
    </w:p>
    <w:p w14:paraId="4AD5D3D1" w14:textId="77777777" w:rsidR="00CE7734" w:rsidRPr="00C70D3E" w:rsidRDefault="00CE7734" w:rsidP="00BC2B01">
      <w:pPr>
        <w:numPr>
          <w:ilvl w:val="0"/>
          <w:numId w:val="1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082BDF0F" w14:textId="77777777" w:rsidR="00CE7734" w:rsidRPr="00C70D3E" w:rsidRDefault="00CE7734" w:rsidP="00BC2B01">
      <w:pPr>
        <w:numPr>
          <w:ilvl w:val="0"/>
          <w:numId w:val="1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шум, обусловленный конструкцией оргтехники;</w:t>
      </w:r>
    </w:p>
    <w:p w14:paraId="1618E5AB" w14:textId="77777777" w:rsidR="00CE7734" w:rsidRPr="00C70D3E" w:rsidRDefault="00CE7734" w:rsidP="00BC2B01">
      <w:pPr>
        <w:numPr>
          <w:ilvl w:val="0"/>
          <w:numId w:val="1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химические вещества, выделяющиеся при работе оргтехники;</w:t>
      </w:r>
    </w:p>
    <w:p w14:paraId="542F92D5" w14:textId="77777777" w:rsidR="00CE7734" w:rsidRPr="00C70D3E" w:rsidRDefault="00CE7734" w:rsidP="00BC2B01">
      <w:pPr>
        <w:numPr>
          <w:ilvl w:val="0"/>
          <w:numId w:val="16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зрительное перенапряжение при работе с ПК.</w:t>
      </w:r>
    </w:p>
    <w:p w14:paraId="4020DAAF" w14:textId="77777777" w:rsidR="00CE7734" w:rsidRPr="00C70D3E" w:rsidRDefault="00CE7734" w:rsidP="00BC2B01">
      <w:pPr>
        <w:tabs>
          <w:tab w:val="left" w:pos="567"/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4772353B" w14:textId="77777777" w:rsidR="00CE7734" w:rsidRPr="00C70D3E" w:rsidRDefault="00CE7734" w:rsidP="00BC2B01">
      <w:pPr>
        <w:tabs>
          <w:tab w:val="left" w:pos="567"/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Физические:</w:t>
      </w:r>
    </w:p>
    <w:p w14:paraId="0370E11E" w14:textId="77777777" w:rsidR="00CE7734" w:rsidRPr="00C70D3E" w:rsidRDefault="00CE7734" w:rsidP="00BC2B01">
      <w:pPr>
        <w:numPr>
          <w:ilvl w:val="0"/>
          <w:numId w:val="8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режущие и колющие предметы.</w:t>
      </w:r>
    </w:p>
    <w:p w14:paraId="1C78F6B8" w14:textId="77777777" w:rsidR="00CE7734" w:rsidRPr="00C70D3E" w:rsidRDefault="00CE7734" w:rsidP="00BC2B01">
      <w:pPr>
        <w:tabs>
          <w:tab w:val="left" w:pos="426"/>
          <w:tab w:val="left" w:pos="567"/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Химические:</w:t>
      </w:r>
    </w:p>
    <w:p w14:paraId="679DBADF" w14:textId="77777777" w:rsidR="00CE7734" w:rsidRPr="00C70D3E" w:rsidRDefault="00CE7734" w:rsidP="00BC2B01">
      <w:pPr>
        <w:numPr>
          <w:ilvl w:val="0"/>
          <w:numId w:val="8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Times New Roman" w:hAnsi="Times New Roman" w:cs="Times New Roman"/>
          <w:sz w:val="28"/>
          <w:szCs w:val="28"/>
        </w:rPr>
        <w:t>воздействия химических веществ, входящих в состав медицинских препаратов;</w:t>
      </w:r>
    </w:p>
    <w:p w14:paraId="2916E889" w14:textId="77777777" w:rsidR="00CE7734" w:rsidRPr="00C70D3E" w:rsidRDefault="00CE7734" w:rsidP="00BC2B01">
      <w:pPr>
        <w:numPr>
          <w:ilvl w:val="0"/>
          <w:numId w:val="8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Times New Roman" w:hAnsi="Times New Roman" w:cs="Times New Roman"/>
          <w:sz w:val="28"/>
          <w:szCs w:val="28"/>
        </w:rPr>
        <w:t>воздействия химических веществ, входящих в состав дезинфекционных средств.</w:t>
      </w:r>
    </w:p>
    <w:p w14:paraId="6EE39C58" w14:textId="77777777" w:rsidR="00CE7734" w:rsidRPr="00C70D3E" w:rsidRDefault="00CE7734" w:rsidP="00BC2B01">
      <w:pPr>
        <w:tabs>
          <w:tab w:val="left" w:pos="567"/>
          <w:tab w:val="left" w:pos="993"/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Психологические:</w:t>
      </w:r>
    </w:p>
    <w:p w14:paraId="2CF1CE3C" w14:textId="77777777" w:rsidR="00CE7734" w:rsidRPr="00C70D3E" w:rsidRDefault="00CE7734" w:rsidP="00BC2B01">
      <w:pPr>
        <w:numPr>
          <w:ilvl w:val="0"/>
          <w:numId w:val="9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lastRenderedPageBreak/>
        <w:t>чрезмерное напряжение внимания;</w:t>
      </w:r>
    </w:p>
    <w:p w14:paraId="5381ADC9" w14:textId="77777777" w:rsidR="00CE7734" w:rsidRPr="00C70D3E" w:rsidRDefault="00CE7734" w:rsidP="00BC2B01">
      <w:pPr>
        <w:numPr>
          <w:ilvl w:val="0"/>
          <w:numId w:val="9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усиленная нагрузка на зрение;</w:t>
      </w:r>
    </w:p>
    <w:p w14:paraId="30F4D7A1" w14:textId="77777777" w:rsidR="00CE7734" w:rsidRPr="00C70D3E" w:rsidRDefault="00CE7734" w:rsidP="00BC2B01">
      <w:pPr>
        <w:numPr>
          <w:ilvl w:val="0"/>
          <w:numId w:val="9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Times New Roman" w:hAnsi="Times New Roman" w:cs="Times New Roman"/>
          <w:sz w:val="28"/>
          <w:szCs w:val="28"/>
        </w:rPr>
        <w:t>нейро-эмоциональное напряжение;</w:t>
      </w:r>
    </w:p>
    <w:p w14:paraId="3C010CA3" w14:textId="77777777" w:rsidR="00CE7734" w:rsidRPr="00C70D3E" w:rsidRDefault="00CE7734" w:rsidP="00BC2B01">
      <w:pPr>
        <w:numPr>
          <w:ilvl w:val="0"/>
          <w:numId w:val="9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Times New Roman" w:hAnsi="Times New Roman" w:cs="Times New Roman"/>
          <w:sz w:val="28"/>
          <w:szCs w:val="28"/>
        </w:rPr>
        <w:t>нервно-психические перегрузки.</w:t>
      </w:r>
    </w:p>
    <w:p w14:paraId="0F4E9831" w14:textId="77777777" w:rsidR="00CE7734" w:rsidRPr="00C70D3E" w:rsidRDefault="00CE7734" w:rsidP="00BC2B01">
      <w:pPr>
        <w:tabs>
          <w:tab w:val="left" w:pos="567"/>
          <w:tab w:val="left" w:pos="9214"/>
        </w:tabs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1.5. Применяемые во время выполнения задания средства индивидуальной защиты:</w:t>
      </w:r>
    </w:p>
    <w:p w14:paraId="55315482" w14:textId="77777777" w:rsidR="00CE7734" w:rsidRPr="00C70D3E" w:rsidRDefault="00CE7734" w:rsidP="00BC2B01">
      <w:pPr>
        <w:numPr>
          <w:ilvl w:val="0"/>
          <w:numId w:val="17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халат;</w:t>
      </w:r>
    </w:p>
    <w:p w14:paraId="6083EEB8" w14:textId="77777777" w:rsidR="00CE7734" w:rsidRPr="00C70D3E" w:rsidRDefault="00CE7734" w:rsidP="00BC2B01">
      <w:pPr>
        <w:numPr>
          <w:ilvl w:val="0"/>
          <w:numId w:val="17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респиратор;</w:t>
      </w:r>
    </w:p>
    <w:p w14:paraId="4069ED79" w14:textId="77777777" w:rsidR="00CE7734" w:rsidRPr="00C70D3E" w:rsidRDefault="00CE7734" w:rsidP="00BC2B01">
      <w:pPr>
        <w:numPr>
          <w:ilvl w:val="0"/>
          <w:numId w:val="17"/>
        </w:numPr>
        <w:tabs>
          <w:tab w:val="left" w:pos="426"/>
          <w:tab w:val="left" w:pos="567"/>
          <w:tab w:val="left" w:pos="993"/>
        </w:tabs>
        <w:spacing w:after="0"/>
        <w:ind w:left="0" w:firstLine="6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маска медицинская.</w:t>
      </w:r>
    </w:p>
    <w:p w14:paraId="3AC812A0" w14:textId="77777777" w:rsidR="00CE7734" w:rsidRPr="00C70D3E" w:rsidRDefault="00CE7734" w:rsidP="00BC2B01">
      <w:pPr>
        <w:tabs>
          <w:tab w:val="left" w:pos="567"/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1.6. Знаки безопасности, используемые, для обозначения присутствующих опасностей:</w:t>
      </w:r>
    </w:p>
    <w:p w14:paraId="287F4B89" w14:textId="77777777" w:rsidR="00CE7734" w:rsidRPr="00C70D3E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08259822" wp14:editId="254A1104">
            <wp:extent cx="438150" cy="3619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- знак Опасность поражения электрическим током.</w:t>
      </w:r>
    </w:p>
    <w:p w14:paraId="36817E38" w14:textId="77777777" w:rsidR="00CE7734" w:rsidRPr="00C70D3E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257B96EE" wp14:editId="1159DF16">
            <wp:extent cx="457200" cy="3714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- знак Пожароопасно. Легковоспламеняющиеся вещества.</w:t>
      </w:r>
    </w:p>
    <w:p w14:paraId="20D3EDB5" w14:textId="77777777" w:rsidR="00CE7734" w:rsidRPr="00C70D3E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3FD0126E" wp14:editId="2C5FCBB9">
            <wp:extent cx="466725" cy="3905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- знак Осторожно. Вредные для здоровья аллергические вещества.</w:t>
      </w:r>
    </w:p>
    <w:p w14:paraId="7D52F78A" w14:textId="77777777" w:rsidR="00CE7734" w:rsidRPr="00C70D3E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72172FCD" wp14:editId="7E91C321">
            <wp:extent cx="466725" cy="3905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- Предупредительный знак "Осторожно. Скользко".</w:t>
      </w:r>
    </w:p>
    <w:p w14:paraId="72EF7193" w14:textId="77777777" w:rsidR="00CE7734" w:rsidRPr="00C70D3E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38F7CC57" wp14:editId="1566E91E">
            <wp:extent cx="476250" cy="39052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- Предупредительный знак опасности "Осторожно. Холод":</w:t>
      </w:r>
    </w:p>
    <w:p w14:paraId="66E50BC3" w14:textId="77777777" w:rsidR="00CE7734" w:rsidRPr="00C70D3E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2809F0A0" wp14:editId="206103F7">
            <wp:simplePos x="0" y="0"/>
            <wp:positionH relativeFrom="column">
              <wp:posOffset>3474720</wp:posOffset>
            </wp:positionH>
            <wp:positionV relativeFrom="paragraph">
              <wp:posOffset>147955</wp:posOffset>
            </wp:positionV>
            <wp:extent cx="452120" cy="426085"/>
            <wp:effectExtent l="0" t="0" r="5080" b="0"/>
            <wp:wrapTight wrapText="bothSides">
              <wp:wrapPolygon edited="0">
                <wp:start x="0" y="0"/>
                <wp:lineTo x="0" y="20280"/>
                <wp:lineTo x="20933" y="20280"/>
                <wp:lineTo x="20933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011F50" w14:textId="77777777" w:rsidR="00CE7734" w:rsidRPr="00C70D3E" w:rsidRDefault="00CE7734" w:rsidP="001D1CD6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F 04 Огнетушитель </w:t>
      </w:r>
    </w:p>
    <w:p w14:paraId="521B3A58" w14:textId="77777777" w:rsidR="00CE7734" w:rsidRPr="00C70D3E" w:rsidRDefault="00CE7734" w:rsidP="001D1CD6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44E1EC67" wp14:editId="2A3704CF">
            <wp:simplePos x="0" y="0"/>
            <wp:positionH relativeFrom="column">
              <wp:posOffset>3247390</wp:posOffset>
            </wp:positionH>
            <wp:positionV relativeFrom="paragraph">
              <wp:posOffset>153035</wp:posOffset>
            </wp:positionV>
            <wp:extent cx="902970" cy="474980"/>
            <wp:effectExtent l="0" t="0" r="0" b="1270"/>
            <wp:wrapTight wrapText="bothSides">
              <wp:wrapPolygon edited="0">
                <wp:start x="0" y="0"/>
                <wp:lineTo x="0" y="20791"/>
                <wp:lineTo x="20962" y="20791"/>
                <wp:lineTo x="20962" y="0"/>
                <wp:lineTo x="0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9A2C97" w14:textId="77777777" w:rsidR="00CE7734" w:rsidRPr="00C70D3E" w:rsidRDefault="00CE7734" w:rsidP="001D1CD6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E 22 Указатель выхода</w:t>
      </w:r>
    </w:p>
    <w:p w14:paraId="2AAD88E7" w14:textId="77777777" w:rsidR="00CE7734" w:rsidRPr="00C70D3E" w:rsidRDefault="00CE7734" w:rsidP="001D1CD6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69DD0F" w14:textId="77777777" w:rsidR="00CE7734" w:rsidRPr="00C70D3E" w:rsidRDefault="00CE7734" w:rsidP="001D1CD6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1BC0476D" wp14:editId="3A80EC5A">
            <wp:simplePos x="0" y="0"/>
            <wp:positionH relativeFrom="column">
              <wp:posOffset>3394710</wp:posOffset>
            </wp:positionH>
            <wp:positionV relativeFrom="paragraph">
              <wp:posOffset>-97790</wp:posOffset>
            </wp:positionV>
            <wp:extent cx="857885" cy="469900"/>
            <wp:effectExtent l="0" t="0" r="0" b="0"/>
            <wp:wrapTight wrapText="bothSides">
              <wp:wrapPolygon edited="0">
                <wp:start x="0" y="0"/>
                <wp:lineTo x="0" y="21016"/>
                <wp:lineTo x="21104" y="21016"/>
                <wp:lineTo x="21104" y="0"/>
                <wp:lineTo x="0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E 23 Указатель запасного выхода </w:t>
      </w:r>
    </w:p>
    <w:p w14:paraId="1E526BCE" w14:textId="77777777" w:rsidR="00CE7734" w:rsidRPr="00C70D3E" w:rsidRDefault="00CE7734" w:rsidP="001D1CD6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EF804AB" wp14:editId="0BD81B5F">
            <wp:simplePos x="0" y="0"/>
            <wp:positionH relativeFrom="column">
              <wp:posOffset>4366260</wp:posOffset>
            </wp:positionH>
            <wp:positionV relativeFrom="paragraph">
              <wp:posOffset>40005</wp:posOffset>
            </wp:positionV>
            <wp:extent cx="487680" cy="502285"/>
            <wp:effectExtent l="0" t="0" r="0" b="0"/>
            <wp:wrapTight wrapText="bothSides">
              <wp:wrapPolygon edited="0">
                <wp:start x="0" y="0"/>
                <wp:lineTo x="0" y="20480"/>
                <wp:lineTo x="21094" y="20480"/>
                <wp:lineTo x="21094" y="0"/>
                <wp:lineTo x="0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FE9221" w14:textId="77777777" w:rsidR="00CE7734" w:rsidRPr="00C70D3E" w:rsidRDefault="00CE7734" w:rsidP="001D1CD6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EC 01 Аптечка первой медицинской помощи </w:t>
      </w:r>
    </w:p>
    <w:p w14:paraId="7338E316" w14:textId="77777777" w:rsidR="00D07EB4" w:rsidRPr="00C70D3E" w:rsidRDefault="00D07EB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6CC0CB" w14:textId="77777777" w:rsidR="00CE773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2F2D2B0D" w14:textId="77777777" w:rsidR="00CE773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В помещении экспертов компетенции «</w:t>
      </w:r>
      <w:r w:rsidR="008232B3">
        <w:rPr>
          <w:rFonts w:ascii="Times New Roman" w:eastAsia="Calibri" w:hAnsi="Times New Roman" w:cs="Times New Roman"/>
          <w:sz w:val="28"/>
          <w:szCs w:val="28"/>
        </w:rPr>
        <w:t>Персонализированные здоровьесберегающие технологии</w:t>
      </w:r>
      <w:r w:rsidRPr="00C70D3E">
        <w:rPr>
          <w:rFonts w:ascii="Times New Roman" w:eastAsia="Calibri" w:hAnsi="Times New Roman" w:cs="Times New Roman"/>
          <w:sz w:val="28"/>
          <w:szCs w:val="28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2D95C80" w14:textId="77777777" w:rsidR="00D07EB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17BE7EFB" w14:textId="77777777" w:rsidR="00CE7734" w:rsidRPr="00C70D3E" w:rsidRDefault="00CE7734" w:rsidP="00C51A91">
      <w:pPr>
        <w:pStyle w:val="a9"/>
        <w:numPr>
          <w:ilvl w:val="1"/>
          <w:numId w:val="11"/>
        </w:numPr>
        <w:tabs>
          <w:tab w:val="left" w:pos="567"/>
        </w:tabs>
        <w:spacing w:after="0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Эксперты, допустившие невыполнение или нарушение инструкции по охране труда, привлекаются к ответственности, согласно </w:t>
      </w:r>
      <w:r w:rsidR="00297772" w:rsidRPr="00C70D3E">
        <w:rPr>
          <w:rFonts w:ascii="Times New Roman" w:eastAsia="Calibri" w:hAnsi="Times New Roman" w:cs="Times New Roman"/>
          <w:sz w:val="28"/>
          <w:szCs w:val="28"/>
        </w:rPr>
        <w:t xml:space="preserve">Положению о Всероссийском чемпионатном движении по профессиональному мастерству, </w:t>
      </w:r>
      <w:r w:rsidRPr="00C70D3E">
        <w:rPr>
          <w:rFonts w:ascii="Times New Roman" w:eastAsia="Calibri" w:hAnsi="Times New Roman" w:cs="Times New Roman"/>
          <w:sz w:val="28"/>
          <w:szCs w:val="28"/>
        </w:rPr>
        <w:t>действующему законодательству.</w:t>
      </w:r>
    </w:p>
    <w:p w14:paraId="021A2CFE" w14:textId="77777777" w:rsidR="00D07EB4" w:rsidRPr="00C70D3E" w:rsidRDefault="00D07EB4" w:rsidP="00D07EB4">
      <w:pPr>
        <w:pStyle w:val="a9"/>
        <w:tabs>
          <w:tab w:val="left" w:pos="567"/>
        </w:tabs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3CBC87" w14:textId="77777777" w:rsidR="00CE7734" w:rsidRDefault="00CE7734" w:rsidP="00D07EB4">
      <w:pPr>
        <w:pStyle w:val="a9"/>
        <w:keepNext/>
        <w:numPr>
          <w:ilvl w:val="0"/>
          <w:numId w:val="11"/>
        </w:numPr>
        <w:tabs>
          <w:tab w:val="left" w:pos="9214"/>
        </w:tabs>
        <w:spacing w:after="0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</w:rPr>
      </w:pPr>
      <w:bookmarkStart w:id="9" w:name="_Toc116544238"/>
      <w:r w:rsidRPr="00C70D3E">
        <w:rPr>
          <w:rFonts w:ascii="Times New Roman" w:eastAsia="Arial" w:hAnsi="Times New Roman" w:cs="Times New Roman"/>
          <w:b/>
          <w:sz w:val="28"/>
          <w:szCs w:val="28"/>
        </w:rPr>
        <w:t>Требования охраны труда перед началом работы</w:t>
      </w:r>
      <w:bookmarkEnd w:id="9"/>
    </w:p>
    <w:p w14:paraId="52195FFC" w14:textId="77777777" w:rsidR="00C51A91" w:rsidRPr="00C70D3E" w:rsidRDefault="00C51A91" w:rsidP="00C51A91">
      <w:pPr>
        <w:pStyle w:val="a9"/>
        <w:keepNext/>
        <w:tabs>
          <w:tab w:val="left" w:pos="9214"/>
        </w:tabs>
        <w:spacing w:after="0"/>
        <w:ind w:left="1069"/>
        <w:outlineLvl w:val="1"/>
        <w:rPr>
          <w:rFonts w:ascii="Times New Roman" w:eastAsia="Arial" w:hAnsi="Times New Roman" w:cs="Times New Roman"/>
          <w:b/>
          <w:sz w:val="28"/>
          <w:szCs w:val="28"/>
        </w:rPr>
      </w:pPr>
    </w:p>
    <w:p w14:paraId="32842854" w14:textId="77777777" w:rsidR="00CE7734" w:rsidRPr="00C70D3E" w:rsidRDefault="00CE773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14:paraId="130BF9EE" w14:textId="77777777" w:rsidR="00CE7734" w:rsidRPr="00C70D3E" w:rsidRDefault="00873D2F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2.1. В день Д-2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эксперт с особыми полномочиями, ответственный за охрану труда, обязан провести подробный инструктаж по программе «Инструктаж по охране труда и технике безопасности», ознакомить экспертов и </w:t>
      </w:r>
      <w:r w:rsidR="008232B3">
        <w:rPr>
          <w:rFonts w:ascii="Times New Roman" w:eastAsia="Calibri" w:hAnsi="Times New Roman" w:cs="Times New Roman"/>
          <w:sz w:val="28"/>
          <w:szCs w:val="28"/>
        </w:rPr>
        <w:t>конкурсантов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 xml:space="preserve"> с инструкцией по технике безопасности, с планами эвакуации при возникновении пожара, с местами расположения санитарно-бытовых помещений, медицинского кабинета, питьевой воды, проконтролировать подготовку рабочих мест</w:t>
      </w:r>
      <w:r w:rsidR="008232B3">
        <w:rPr>
          <w:rFonts w:ascii="Times New Roman" w:eastAsia="Calibri" w:hAnsi="Times New Roman" w:cs="Times New Roman"/>
          <w:sz w:val="28"/>
          <w:szCs w:val="28"/>
        </w:rPr>
        <w:t xml:space="preserve"> конкурсантов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7FEA04" w14:textId="77777777" w:rsidR="00CE7734" w:rsidRPr="00C70D3E" w:rsidRDefault="00CE7734" w:rsidP="00C51A91">
      <w:pPr>
        <w:tabs>
          <w:tab w:val="left" w:pos="709"/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инструментов и оборудования.</w:t>
      </w:r>
    </w:p>
    <w:p w14:paraId="3F416B07" w14:textId="77777777" w:rsidR="00CE773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2.2. Ежедневно, перед началом выполнения конкурсного задания </w:t>
      </w:r>
      <w:r w:rsidR="008232B3">
        <w:rPr>
          <w:rFonts w:ascii="Times New Roman" w:eastAsia="Calibri" w:hAnsi="Times New Roman" w:cs="Times New Roman"/>
          <w:sz w:val="28"/>
          <w:szCs w:val="28"/>
        </w:rPr>
        <w:t>конкурсантами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конкурса, эксперт с особыми полномочиями проводит инструктаж по охране труда. Эксперты контролируют процесс подготовки рабочего места </w:t>
      </w:r>
      <w:r w:rsidR="008232B3">
        <w:rPr>
          <w:rFonts w:ascii="Times New Roman" w:eastAsia="Calibri" w:hAnsi="Times New Roman" w:cs="Times New Roman"/>
          <w:sz w:val="28"/>
          <w:szCs w:val="28"/>
        </w:rPr>
        <w:t>конкурсантами</w:t>
      </w:r>
      <w:r w:rsidRPr="00C70D3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BB3C1A3" w14:textId="77777777" w:rsidR="00CE773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14:paraId="4A1858BD" w14:textId="77777777" w:rsidR="00CE7734" w:rsidRPr="00C70D3E" w:rsidRDefault="00CE7734" w:rsidP="00C51A91">
      <w:pPr>
        <w:tabs>
          <w:tab w:val="left" w:pos="709"/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- осмотреть рабочие места экспертов и </w:t>
      </w:r>
      <w:r w:rsidR="008232B3">
        <w:rPr>
          <w:rFonts w:ascii="Times New Roman" w:eastAsia="Calibri" w:hAnsi="Times New Roman" w:cs="Times New Roman"/>
          <w:sz w:val="28"/>
          <w:szCs w:val="28"/>
        </w:rPr>
        <w:t>конкурсантов</w:t>
      </w:r>
      <w:r w:rsidRPr="00C70D3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11324A" w14:textId="77777777" w:rsidR="00CE7734" w:rsidRPr="00C70D3E" w:rsidRDefault="00CE7734" w:rsidP="00C51A91">
      <w:pPr>
        <w:tabs>
          <w:tab w:val="left" w:pos="709"/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- привести в порядок рабочее место эксперта;</w:t>
      </w:r>
    </w:p>
    <w:p w14:paraId="65C2FC60" w14:textId="77777777" w:rsidR="00CE7734" w:rsidRPr="00C70D3E" w:rsidRDefault="00CE7734" w:rsidP="00C51A91">
      <w:pPr>
        <w:tabs>
          <w:tab w:val="left" w:pos="709"/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- проверить правильность подключения оборудования в электросеть;</w:t>
      </w:r>
    </w:p>
    <w:p w14:paraId="0458D143" w14:textId="77777777" w:rsidR="008232B3" w:rsidRDefault="00CE7734" w:rsidP="008232B3">
      <w:pPr>
        <w:tabs>
          <w:tab w:val="left" w:pos="709"/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- одеть необходимые средства индивидуальной защиты</w:t>
      </w:r>
      <w:r w:rsidR="008232B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E609768" w14:textId="77777777" w:rsidR="00CE7734" w:rsidRPr="00C70D3E" w:rsidRDefault="00CE7734" w:rsidP="008232B3">
      <w:pPr>
        <w:tabs>
          <w:tab w:val="left" w:pos="709"/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2.4. Подготовить необходимые для работы материалы, приспособления и разложить их на свои места, убрать с рабочего стола все лишнее.</w:t>
      </w:r>
    </w:p>
    <w:p w14:paraId="3A9D6718" w14:textId="77777777" w:rsidR="00CE773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</w:t>
      </w:r>
      <w:r w:rsidR="008232B3">
        <w:rPr>
          <w:rFonts w:ascii="Times New Roman" w:eastAsia="Calibri" w:hAnsi="Times New Roman" w:cs="Times New Roman"/>
          <w:sz w:val="28"/>
          <w:szCs w:val="28"/>
        </w:rPr>
        <w:t>администратору площадки</w:t>
      </w: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и до устранения неполадок к работе не приступать.</w:t>
      </w:r>
    </w:p>
    <w:p w14:paraId="4388D64A" w14:textId="77777777" w:rsidR="00D07EB4" w:rsidRPr="00C70D3E" w:rsidRDefault="00D07EB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91B52A" w14:textId="77777777" w:rsidR="00CE7734" w:rsidRDefault="00CE7734" w:rsidP="0033232A">
      <w:pPr>
        <w:pStyle w:val="a9"/>
        <w:keepNext/>
        <w:numPr>
          <w:ilvl w:val="0"/>
          <w:numId w:val="11"/>
        </w:numPr>
        <w:tabs>
          <w:tab w:val="left" w:pos="284"/>
          <w:tab w:val="left" w:pos="9214"/>
        </w:tabs>
        <w:spacing w:after="0"/>
        <w:ind w:left="0" w:hanging="76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</w:rPr>
      </w:pPr>
      <w:bookmarkStart w:id="10" w:name="_Toc116544239"/>
      <w:r w:rsidRPr="00C70D3E">
        <w:rPr>
          <w:rFonts w:ascii="Times New Roman" w:eastAsia="Arial" w:hAnsi="Times New Roman" w:cs="Times New Roman"/>
          <w:b/>
          <w:sz w:val="28"/>
          <w:szCs w:val="28"/>
        </w:rPr>
        <w:lastRenderedPageBreak/>
        <w:t>Требования охраны труда во время работы</w:t>
      </w:r>
      <w:bookmarkEnd w:id="10"/>
    </w:p>
    <w:p w14:paraId="37DFF5C2" w14:textId="77777777" w:rsidR="00C51A91" w:rsidRPr="00C70D3E" w:rsidRDefault="00C51A91" w:rsidP="00C51A91">
      <w:pPr>
        <w:pStyle w:val="a9"/>
        <w:keepNext/>
        <w:tabs>
          <w:tab w:val="left" w:pos="284"/>
          <w:tab w:val="left" w:pos="9214"/>
        </w:tabs>
        <w:spacing w:after="0"/>
        <w:ind w:left="0"/>
        <w:outlineLvl w:val="1"/>
        <w:rPr>
          <w:rFonts w:ascii="Times New Roman" w:eastAsia="Arial" w:hAnsi="Times New Roman" w:cs="Times New Roman"/>
          <w:b/>
          <w:sz w:val="28"/>
          <w:szCs w:val="28"/>
        </w:rPr>
      </w:pPr>
    </w:p>
    <w:p w14:paraId="25E3E3BA" w14:textId="77777777" w:rsidR="00CE773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32A41EA7" w14:textId="77777777" w:rsidR="00CE773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5D38BC77" w14:textId="77777777" w:rsidR="00CE773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64A30C3A" w14:textId="77777777" w:rsidR="00CE773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5E18F598" w14:textId="77777777" w:rsidR="00CE773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3.4. Во избежание поражения током запрещается:</w:t>
      </w:r>
    </w:p>
    <w:p w14:paraId="7E92B0F7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5C9BF162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65882DF7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производить самостоятельно вскрытие и ремонт оборудования;</w:t>
      </w:r>
    </w:p>
    <w:p w14:paraId="3458561E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переключать разъемы интерфейсных кабелей периферийных устройств при включенном питании;</w:t>
      </w:r>
    </w:p>
    <w:p w14:paraId="3BEC7A44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загромождать верхние панели устройств бумагами и посторонними предметами;</w:t>
      </w:r>
    </w:p>
    <w:p w14:paraId="7A1B5379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055E41D2" w14:textId="77777777" w:rsidR="00CE773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0C0FC852" w14:textId="77777777" w:rsidR="00CE773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3.6. Эксперту во время работы с оргтехникой:</w:t>
      </w:r>
    </w:p>
    <w:p w14:paraId="548499A6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обращать внимание на символы, высвечивающиеся на панели оборудования, не игнорировать их;</w:t>
      </w:r>
    </w:p>
    <w:p w14:paraId="7E07676B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</w:t>
      </w:r>
      <w:r w:rsidRPr="00C70D3E">
        <w:rPr>
          <w:rFonts w:ascii="Times New Roman" w:eastAsia="Calibri" w:hAnsi="Times New Roman" w:cs="Times New Roman"/>
          <w:sz w:val="28"/>
          <w:szCs w:val="28"/>
        </w:rPr>
        <w:lastRenderedPageBreak/>
        <w:t>лазерное излучение, что может привести к поражению электрическим током или вызвать слепоту;</w:t>
      </w:r>
    </w:p>
    <w:p w14:paraId="7D176635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не производить включение/выключение аппаратов мокрыми руками;</w:t>
      </w:r>
    </w:p>
    <w:p w14:paraId="05B906A7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не ставить на устройство емкости с водой, не класть металлические предметы;</w:t>
      </w:r>
    </w:p>
    <w:p w14:paraId="2640F0D6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не эксплуатировать аппарат, если он перегрелся, стал дымиться, появился посторонний запах или звук;</w:t>
      </w:r>
    </w:p>
    <w:p w14:paraId="2464161D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не эксплуатировать аппарат, если его уронили или корпус был поврежден;</w:t>
      </w:r>
    </w:p>
    <w:p w14:paraId="2EB11E3E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вынимать застрявшие листы можно только после отключения устройства из сети;</w:t>
      </w:r>
    </w:p>
    <w:p w14:paraId="5BE203D8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запрещается перемещать аппараты, включенные в сеть;</w:t>
      </w:r>
    </w:p>
    <w:p w14:paraId="08BA4EB6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все работы по замене картриджей, бумаги можно производить только после отключения аппарата от сети;</w:t>
      </w:r>
    </w:p>
    <w:p w14:paraId="6E6A5C67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запрещается опираться на стекло </w:t>
      </w:r>
      <w:proofErr w:type="spellStart"/>
      <w:r w:rsidRPr="00C70D3E">
        <w:rPr>
          <w:rFonts w:ascii="Times New Roman" w:eastAsia="Calibri" w:hAnsi="Times New Roman" w:cs="Times New Roman"/>
          <w:sz w:val="28"/>
          <w:szCs w:val="28"/>
        </w:rPr>
        <w:t>оригиналодержателя</w:t>
      </w:r>
      <w:proofErr w:type="spellEnd"/>
      <w:r w:rsidRPr="00C70D3E">
        <w:rPr>
          <w:rFonts w:ascii="Times New Roman" w:eastAsia="Calibri" w:hAnsi="Times New Roman" w:cs="Times New Roman"/>
          <w:sz w:val="28"/>
          <w:szCs w:val="28"/>
        </w:rPr>
        <w:t>, класть на него какие-либо вещи помимо оригинала;</w:t>
      </w:r>
    </w:p>
    <w:p w14:paraId="0167D5C8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запрещается работать на аппарате с треснувшим стеклом;</w:t>
      </w:r>
    </w:p>
    <w:p w14:paraId="0780FE9A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обязательно мыть руки теплой водой с мылом после каждой чистки картриджей, узлов и т.д.;</w:t>
      </w:r>
    </w:p>
    <w:p w14:paraId="7AB3FC1C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просыпанный тонер, носитель немедленно собрать пылесосом или влажной ветошью.</w:t>
      </w:r>
    </w:p>
    <w:p w14:paraId="65DBC348" w14:textId="77777777" w:rsidR="00CE773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3ADF8230" w14:textId="77777777" w:rsidR="00CE773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3.8. Запрещается:</w:t>
      </w:r>
    </w:p>
    <w:p w14:paraId="2B924DE5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567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устанавливать неизвестные системы паролирования и самостоятельно проводить переформатирование диска;</w:t>
      </w:r>
    </w:p>
    <w:p w14:paraId="26C31798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567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иметь при себе любые средства связи;</w:t>
      </w:r>
    </w:p>
    <w:p w14:paraId="256CEE0C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567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пользоваться документацией, не предусмотренной конкурсным заданием.</w:t>
      </w:r>
    </w:p>
    <w:p w14:paraId="5EF5154E" w14:textId="77777777" w:rsidR="00CE773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3.9. При неисправности оборудования – прекратить работу и сообщить об этом техническому </w:t>
      </w:r>
      <w:r w:rsidR="008232B3">
        <w:rPr>
          <w:rFonts w:ascii="Times New Roman" w:eastAsia="Calibri" w:hAnsi="Times New Roman" w:cs="Times New Roman"/>
          <w:sz w:val="28"/>
          <w:szCs w:val="28"/>
        </w:rPr>
        <w:t>администратору площадки</w:t>
      </w:r>
      <w:r w:rsidRPr="00C70D3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B3F2E18" w14:textId="77777777" w:rsidR="00CE7734" w:rsidRPr="00C70D3E" w:rsidRDefault="00CE7734" w:rsidP="00C51A91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3.10. При наблюдении за выполнением конкурсного задания </w:t>
      </w:r>
      <w:proofErr w:type="spellStart"/>
      <w:r w:rsidR="008232B3">
        <w:rPr>
          <w:rFonts w:ascii="Times New Roman" w:eastAsia="Calibri" w:hAnsi="Times New Roman" w:cs="Times New Roman"/>
          <w:sz w:val="28"/>
          <w:szCs w:val="28"/>
        </w:rPr>
        <w:t>кнкурсантами</w:t>
      </w:r>
      <w:proofErr w:type="spellEnd"/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 эксперту:</w:t>
      </w:r>
    </w:p>
    <w:p w14:paraId="41D849FA" w14:textId="77777777" w:rsidR="00CE7734" w:rsidRPr="00C70D3E" w:rsidRDefault="00C51A91" w:rsidP="00C51A91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</w:t>
      </w:r>
      <w:r w:rsidR="00CE7734" w:rsidRPr="00C70D3E">
        <w:rPr>
          <w:rFonts w:ascii="Times New Roman" w:eastAsia="Calibri" w:hAnsi="Times New Roman" w:cs="Times New Roman"/>
          <w:sz w:val="28"/>
          <w:szCs w:val="28"/>
        </w:rPr>
        <w:t>деть необходимые средства индивидуальной защиты;</w:t>
      </w:r>
    </w:p>
    <w:p w14:paraId="219ACE05" w14:textId="77777777" w:rsidR="00CE7734" w:rsidRPr="00C70D3E" w:rsidRDefault="00CE7734" w:rsidP="00C51A91">
      <w:pPr>
        <w:numPr>
          <w:ilvl w:val="0"/>
          <w:numId w:val="18"/>
        </w:numPr>
        <w:tabs>
          <w:tab w:val="left" w:pos="426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передвигаться по конкурсной площадке не спеша, не делая резких движений, смотря под ноги.</w:t>
      </w:r>
    </w:p>
    <w:p w14:paraId="4ADE5342" w14:textId="77777777" w:rsidR="001D1CD6" w:rsidRPr="00C70D3E" w:rsidRDefault="001D1CD6" w:rsidP="00C51A91">
      <w:pPr>
        <w:tabs>
          <w:tab w:val="left" w:pos="426"/>
          <w:tab w:val="left" w:pos="921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2CE2B8" w14:textId="77777777" w:rsidR="00CE7734" w:rsidRPr="00C70D3E" w:rsidRDefault="00CE7734" w:rsidP="00D07EB4">
      <w:pPr>
        <w:pStyle w:val="a9"/>
        <w:keepNext/>
        <w:numPr>
          <w:ilvl w:val="0"/>
          <w:numId w:val="19"/>
        </w:numPr>
        <w:tabs>
          <w:tab w:val="left" w:pos="284"/>
          <w:tab w:val="left" w:pos="9214"/>
        </w:tabs>
        <w:spacing w:after="0"/>
        <w:ind w:left="0" w:firstLine="0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</w:rPr>
      </w:pPr>
      <w:bookmarkStart w:id="11" w:name="_Toc116544240"/>
      <w:r w:rsidRPr="00C70D3E">
        <w:rPr>
          <w:rFonts w:ascii="Times New Roman" w:eastAsia="Arial" w:hAnsi="Times New Roman" w:cs="Times New Roman"/>
          <w:b/>
          <w:sz w:val="28"/>
          <w:szCs w:val="28"/>
        </w:rPr>
        <w:lastRenderedPageBreak/>
        <w:t>Требование охраны труда в аварийных ситуациях</w:t>
      </w:r>
      <w:bookmarkEnd w:id="11"/>
    </w:p>
    <w:p w14:paraId="2B027B38" w14:textId="77777777" w:rsidR="00C70D3E" w:rsidRPr="00C70D3E" w:rsidRDefault="00C70D3E" w:rsidP="00C51A91">
      <w:pPr>
        <w:pStyle w:val="a9"/>
        <w:keepNext/>
        <w:tabs>
          <w:tab w:val="left" w:pos="284"/>
          <w:tab w:val="left" w:pos="9214"/>
        </w:tabs>
        <w:spacing w:after="0"/>
        <w:ind w:left="0" w:firstLine="680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14:paraId="193DED09" w14:textId="77777777" w:rsidR="00CE7734" w:rsidRPr="00C70D3E" w:rsidRDefault="00CE7734" w:rsidP="00C51A9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</w:t>
      </w:r>
      <w:r w:rsidR="008232B3">
        <w:rPr>
          <w:rFonts w:ascii="Times New Roman" w:eastAsia="Calibri" w:hAnsi="Times New Roman" w:cs="Times New Roman"/>
          <w:sz w:val="28"/>
          <w:szCs w:val="28"/>
        </w:rPr>
        <w:t>администратору площадки</w:t>
      </w:r>
      <w:r w:rsidRPr="00C70D3E">
        <w:rPr>
          <w:rFonts w:ascii="Times New Roman" w:eastAsia="Calibri" w:hAnsi="Times New Roman" w:cs="Times New Roman"/>
          <w:sz w:val="28"/>
          <w:szCs w:val="28"/>
        </w:rPr>
        <w:t>. Работу продолжать только после устранения возникшей неисправности.</w:t>
      </w:r>
    </w:p>
    <w:p w14:paraId="77BB3600" w14:textId="77777777" w:rsidR="00CE7734" w:rsidRPr="00C70D3E" w:rsidRDefault="00CE7734" w:rsidP="00C51A9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6413A5FE" w14:textId="77777777" w:rsidR="00CE7734" w:rsidRPr="00C70D3E" w:rsidRDefault="00CE7734" w:rsidP="00C51A9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60D3F530" w14:textId="77777777" w:rsidR="00CE7734" w:rsidRPr="00C70D3E" w:rsidRDefault="00CE7734" w:rsidP="00C51A9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3E720C34" w14:textId="77777777" w:rsidR="00CE7734" w:rsidRPr="00C70D3E" w:rsidRDefault="00CE7734" w:rsidP="00C51A9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384AF198" w14:textId="77777777" w:rsidR="00CE7734" w:rsidRPr="00C70D3E" w:rsidRDefault="00CE7734" w:rsidP="00C51A9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E2331BB" w14:textId="77777777" w:rsidR="00CE7734" w:rsidRPr="00C70D3E" w:rsidRDefault="00CE7734" w:rsidP="00C51A9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737A0C9" w14:textId="77777777" w:rsidR="00CE7734" w:rsidRPr="00C70D3E" w:rsidRDefault="00CE7734" w:rsidP="00C51A9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C200E4B" w14:textId="77777777" w:rsidR="00CE7734" w:rsidRPr="00C70D3E" w:rsidRDefault="00CE7734" w:rsidP="00C51A9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04D133D5" w14:textId="77777777" w:rsidR="00CE7734" w:rsidRPr="00C70D3E" w:rsidRDefault="00CE7734" w:rsidP="00C51A91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lastRenderedPageBreak/>
        <w:t>При происшествии взрыва необходимо спокойно уточнить обстановку и действовать по указанию должностных лиц. При необходимости эвакуации, эвакуировать участников и других экспертов конкурсной площадки. Взять с собой документы и предметы первой необходимости.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8BE2B06" w14:textId="77777777" w:rsidR="00D07EB4" w:rsidRPr="00C70D3E" w:rsidRDefault="00D07EB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856B4E" w14:textId="77777777" w:rsidR="00CE7734" w:rsidRPr="00C70D3E" w:rsidRDefault="00CE7734" w:rsidP="00D07EB4">
      <w:pPr>
        <w:pStyle w:val="a9"/>
        <w:keepNext/>
        <w:numPr>
          <w:ilvl w:val="0"/>
          <w:numId w:val="19"/>
        </w:numPr>
        <w:tabs>
          <w:tab w:val="left" w:pos="284"/>
          <w:tab w:val="left" w:pos="9214"/>
        </w:tabs>
        <w:spacing w:after="0"/>
        <w:ind w:left="0" w:hanging="11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</w:rPr>
      </w:pPr>
      <w:bookmarkStart w:id="12" w:name="_Toc116544241"/>
      <w:r w:rsidRPr="00C70D3E">
        <w:rPr>
          <w:rFonts w:ascii="Times New Roman" w:eastAsia="Arial" w:hAnsi="Times New Roman" w:cs="Times New Roman"/>
          <w:b/>
          <w:sz w:val="28"/>
          <w:szCs w:val="28"/>
        </w:rPr>
        <w:t>Требование охраны труда по окончании работ</w:t>
      </w:r>
      <w:bookmarkEnd w:id="12"/>
    </w:p>
    <w:p w14:paraId="33727F48" w14:textId="77777777" w:rsidR="00C70D3E" w:rsidRPr="00C70D3E" w:rsidRDefault="00C70D3E" w:rsidP="00C70D3E">
      <w:pPr>
        <w:pStyle w:val="a9"/>
        <w:keepNext/>
        <w:tabs>
          <w:tab w:val="left" w:pos="284"/>
          <w:tab w:val="left" w:pos="9214"/>
        </w:tabs>
        <w:spacing w:after="0"/>
        <w:ind w:left="0"/>
        <w:outlineLvl w:val="1"/>
        <w:rPr>
          <w:rFonts w:ascii="Times New Roman" w:eastAsia="Arial" w:hAnsi="Times New Roman" w:cs="Times New Roman"/>
          <w:b/>
          <w:sz w:val="28"/>
          <w:szCs w:val="28"/>
        </w:rPr>
      </w:pPr>
    </w:p>
    <w:p w14:paraId="4A89AEDE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После окончания конкурсного дня эксперт обязан:</w:t>
      </w:r>
    </w:p>
    <w:p w14:paraId="1F065FF4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14:paraId="529BDD4B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14:paraId="4085754A" w14:textId="77777777" w:rsidR="00CE7734" w:rsidRPr="00C70D3E" w:rsidRDefault="00CE7734" w:rsidP="00C70D3E">
      <w:pPr>
        <w:tabs>
          <w:tab w:val="left" w:pos="9214"/>
        </w:tabs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D3E">
        <w:rPr>
          <w:rFonts w:ascii="Times New Roman" w:eastAsia="Calibri" w:hAnsi="Times New Roman"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неполадках, неисправностях оборудования и других факторах, влияющих на безопасность труда.</w:t>
      </w:r>
    </w:p>
    <w:p w14:paraId="5AF17910" w14:textId="77777777" w:rsidR="00F63B3D" w:rsidRPr="00C70D3E" w:rsidRDefault="00F63B3D" w:rsidP="00CE7734">
      <w:pPr>
        <w:tabs>
          <w:tab w:val="left" w:pos="9214"/>
        </w:tabs>
      </w:pPr>
    </w:p>
    <w:sectPr w:rsidR="00F63B3D" w:rsidRPr="00C70D3E" w:rsidSect="00F23B0C">
      <w:headerReference w:type="default" r:id="rId18"/>
      <w:footerReference w:type="default" r:id="rId19"/>
      <w:headerReference w:type="first" r:id="rId20"/>
      <w:pgSz w:w="11906" w:h="16838"/>
      <w:pgMar w:top="1134" w:right="849" w:bottom="1134" w:left="170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AAFAA" w14:textId="77777777" w:rsidR="00726515" w:rsidRDefault="00726515" w:rsidP="00CE7734">
      <w:pPr>
        <w:spacing w:after="0" w:line="240" w:lineRule="auto"/>
      </w:pPr>
      <w:r>
        <w:separator/>
      </w:r>
    </w:p>
  </w:endnote>
  <w:endnote w:type="continuationSeparator" w:id="0">
    <w:p w14:paraId="13BD90FE" w14:textId="77777777" w:rsidR="00726515" w:rsidRDefault="00726515" w:rsidP="00CE7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4641079"/>
      <w:docPartObj>
        <w:docPartGallery w:val="Page Numbers (Bottom of Page)"/>
        <w:docPartUnique/>
      </w:docPartObj>
    </w:sdtPr>
    <w:sdtEndPr/>
    <w:sdtContent>
      <w:p w14:paraId="25DDAC29" w14:textId="77777777" w:rsidR="00C70D3E" w:rsidRDefault="00743CEE">
        <w:pPr>
          <w:pStyle w:val="a7"/>
          <w:jc w:val="right"/>
        </w:pPr>
        <w:r>
          <w:fldChar w:fldCharType="begin"/>
        </w:r>
        <w:r w:rsidR="00BF7521">
          <w:instrText>PAGE   \* MERGEFORMAT</w:instrText>
        </w:r>
        <w:r>
          <w:fldChar w:fldCharType="separate"/>
        </w:r>
        <w:r w:rsidR="00C04DC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42259C4" w14:textId="77777777" w:rsidR="00C70D3E" w:rsidRDefault="00C70D3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88AA2" w14:textId="77777777" w:rsidR="00726515" w:rsidRDefault="00726515" w:rsidP="00CE7734">
      <w:pPr>
        <w:spacing w:after="0" w:line="240" w:lineRule="auto"/>
      </w:pPr>
      <w:r>
        <w:separator/>
      </w:r>
    </w:p>
  </w:footnote>
  <w:footnote w:type="continuationSeparator" w:id="0">
    <w:p w14:paraId="2A25B06D" w14:textId="77777777" w:rsidR="00726515" w:rsidRDefault="00726515" w:rsidP="00CE7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90B69" w14:textId="77777777" w:rsidR="00C70D3E" w:rsidRDefault="00C70D3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1B697" w14:textId="77777777" w:rsidR="00C70D3E" w:rsidRDefault="00C70D3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FC7"/>
    <w:multiLevelType w:val="hybridMultilevel"/>
    <w:tmpl w:val="65CA8068"/>
    <w:lvl w:ilvl="0" w:tplc="6A944A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7541"/>
    <w:multiLevelType w:val="hybridMultilevel"/>
    <w:tmpl w:val="4D80B1D6"/>
    <w:lvl w:ilvl="0" w:tplc="0AF262F2">
      <w:start w:val="2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4124C8"/>
    <w:multiLevelType w:val="hybridMultilevel"/>
    <w:tmpl w:val="FAF29E7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77DD2"/>
    <w:multiLevelType w:val="hybridMultilevel"/>
    <w:tmpl w:val="FA541B32"/>
    <w:lvl w:ilvl="0" w:tplc="1CB0FDA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0D51084F"/>
    <w:multiLevelType w:val="hybridMultilevel"/>
    <w:tmpl w:val="CFEAE642"/>
    <w:lvl w:ilvl="0" w:tplc="59C67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813D91"/>
    <w:multiLevelType w:val="hybridMultilevel"/>
    <w:tmpl w:val="52227A24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76FA6"/>
    <w:multiLevelType w:val="hybridMultilevel"/>
    <w:tmpl w:val="FC20E5C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52334"/>
    <w:multiLevelType w:val="multilevel"/>
    <w:tmpl w:val="797642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48707ED"/>
    <w:multiLevelType w:val="hybridMultilevel"/>
    <w:tmpl w:val="31F263F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E2B4C"/>
    <w:multiLevelType w:val="hybridMultilevel"/>
    <w:tmpl w:val="221E1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643BE"/>
    <w:multiLevelType w:val="hybridMultilevel"/>
    <w:tmpl w:val="395013D4"/>
    <w:lvl w:ilvl="0" w:tplc="D958888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F91D67"/>
    <w:multiLevelType w:val="hybridMultilevel"/>
    <w:tmpl w:val="A674574E"/>
    <w:lvl w:ilvl="0" w:tplc="F6A6C7F6">
      <w:start w:val="4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382059B3"/>
    <w:multiLevelType w:val="hybridMultilevel"/>
    <w:tmpl w:val="CACA64B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C6060"/>
    <w:multiLevelType w:val="hybridMultilevel"/>
    <w:tmpl w:val="7C46211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2E0214"/>
    <w:multiLevelType w:val="hybridMultilevel"/>
    <w:tmpl w:val="B77ECB0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91F81"/>
    <w:multiLevelType w:val="hybridMultilevel"/>
    <w:tmpl w:val="18E8E2B0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E45127"/>
    <w:multiLevelType w:val="hybridMultilevel"/>
    <w:tmpl w:val="0FD6CB8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7633A4"/>
    <w:multiLevelType w:val="hybridMultilevel"/>
    <w:tmpl w:val="8DDA4A28"/>
    <w:lvl w:ilvl="0" w:tplc="59C67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1E46E68"/>
    <w:multiLevelType w:val="hybridMultilevel"/>
    <w:tmpl w:val="CF52130E"/>
    <w:lvl w:ilvl="0" w:tplc="9DB24E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84A5FC3"/>
    <w:multiLevelType w:val="hybridMultilevel"/>
    <w:tmpl w:val="2C8A3A0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86540"/>
    <w:multiLevelType w:val="multilevel"/>
    <w:tmpl w:val="D77077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5F841B5C"/>
    <w:multiLevelType w:val="hybridMultilevel"/>
    <w:tmpl w:val="810C11C2"/>
    <w:lvl w:ilvl="0" w:tplc="9DB24E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7211B14"/>
    <w:multiLevelType w:val="hybridMultilevel"/>
    <w:tmpl w:val="1D7EB41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A02F39"/>
    <w:multiLevelType w:val="hybridMultilevel"/>
    <w:tmpl w:val="AA2ABC40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F26CD"/>
    <w:multiLevelType w:val="multilevel"/>
    <w:tmpl w:val="69A40F9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>
      <w:start w:val="8"/>
      <w:numFmt w:val="decimal"/>
      <w:isLgl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777A66E6"/>
    <w:multiLevelType w:val="multilevel"/>
    <w:tmpl w:val="C7E65A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26" w15:restartNumberingAfterBreak="0">
    <w:nsid w:val="79784000"/>
    <w:multiLevelType w:val="hybridMultilevel"/>
    <w:tmpl w:val="F128363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671444">
    <w:abstractNumId w:val="12"/>
  </w:num>
  <w:num w:numId="2" w16cid:durableId="385179192">
    <w:abstractNumId w:val="2"/>
  </w:num>
  <w:num w:numId="3" w16cid:durableId="831721899">
    <w:abstractNumId w:val="19"/>
  </w:num>
  <w:num w:numId="4" w16cid:durableId="556664553">
    <w:abstractNumId w:val="23"/>
  </w:num>
  <w:num w:numId="5" w16cid:durableId="131557938">
    <w:abstractNumId w:val="22"/>
  </w:num>
  <w:num w:numId="6" w16cid:durableId="1062409342">
    <w:abstractNumId w:val="21"/>
  </w:num>
  <w:num w:numId="7" w16cid:durableId="1230846489">
    <w:abstractNumId w:val="18"/>
  </w:num>
  <w:num w:numId="8" w16cid:durableId="196431655">
    <w:abstractNumId w:val="15"/>
  </w:num>
  <w:num w:numId="9" w16cid:durableId="306321369">
    <w:abstractNumId w:val="8"/>
  </w:num>
  <w:num w:numId="10" w16cid:durableId="1965575067">
    <w:abstractNumId w:val="24"/>
  </w:num>
  <w:num w:numId="11" w16cid:durableId="614101149">
    <w:abstractNumId w:val="20"/>
  </w:num>
  <w:num w:numId="12" w16cid:durableId="212621677">
    <w:abstractNumId w:val="0"/>
  </w:num>
  <w:num w:numId="13" w16cid:durableId="1672562401">
    <w:abstractNumId w:val="16"/>
  </w:num>
  <w:num w:numId="14" w16cid:durableId="248388653">
    <w:abstractNumId w:val="14"/>
  </w:num>
  <w:num w:numId="15" w16cid:durableId="661005150">
    <w:abstractNumId w:val="17"/>
  </w:num>
  <w:num w:numId="16" w16cid:durableId="255291498">
    <w:abstractNumId w:val="5"/>
  </w:num>
  <w:num w:numId="17" w16cid:durableId="85006095">
    <w:abstractNumId w:val="4"/>
  </w:num>
  <w:num w:numId="18" w16cid:durableId="217399472">
    <w:abstractNumId w:val="13"/>
  </w:num>
  <w:num w:numId="19" w16cid:durableId="2145151499">
    <w:abstractNumId w:val="11"/>
  </w:num>
  <w:num w:numId="20" w16cid:durableId="1908029687">
    <w:abstractNumId w:val="1"/>
  </w:num>
  <w:num w:numId="21" w16cid:durableId="1471436201">
    <w:abstractNumId w:val="9"/>
  </w:num>
  <w:num w:numId="22" w16cid:durableId="1384863407">
    <w:abstractNumId w:val="7"/>
  </w:num>
  <w:num w:numId="23" w16cid:durableId="289676896">
    <w:abstractNumId w:val="25"/>
  </w:num>
  <w:num w:numId="24" w16cid:durableId="2111509941">
    <w:abstractNumId w:val="10"/>
  </w:num>
  <w:num w:numId="25" w16cid:durableId="524365172">
    <w:abstractNumId w:val="3"/>
  </w:num>
  <w:num w:numId="26" w16cid:durableId="115754210">
    <w:abstractNumId w:val="6"/>
  </w:num>
  <w:num w:numId="27" w16cid:durableId="1331837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AF2"/>
    <w:rsid w:val="00000851"/>
    <w:rsid w:val="00021B12"/>
    <w:rsid w:val="0002791A"/>
    <w:rsid w:val="00047799"/>
    <w:rsid w:val="00087B6C"/>
    <w:rsid w:val="00095932"/>
    <w:rsid w:val="000C4001"/>
    <w:rsid w:val="0011584F"/>
    <w:rsid w:val="00123CAF"/>
    <w:rsid w:val="00136D48"/>
    <w:rsid w:val="00181482"/>
    <w:rsid w:val="001D1CD6"/>
    <w:rsid w:val="00217B31"/>
    <w:rsid w:val="00226F5C"/>
    <w:rsid w:val="00253543"/>
    <w:rsid w:val="00256FB4"/>
    <w:rsid w:val="00291907"/>
    <w:rsid w:val="00293814"/>
    <w:rsid w:val="00297772"/>
    <w:rsid w:val="002A0BE4"/>
    <w:rsid w:val="0033232A"/>
    <w:rsid w:val="003562BE"/>
    <w:rsid w:val="003751AD"/>
    <w:rsid w:val="00394324"/>
    <w:rsid w:val="003E4518"/>
    <w:rsid w:val="00462312"/>
    <w:rsid w:val="004F0CB3"/>
    <w:rsid w:val="004F398E"/>
    <w:rsid w:val="0050111A"/>
    <w:rsid w:val="005466CC"/>
    <w:rsid w:val="005B53E5"/>
    <w:rsid w:val="005D185A"/>
    <w:rsid w:val="005F6FB9"/>
    <w:rsid w:val="00623168"/>
    <w:rsid w:val="0066783A"/>
    <w:rsid w:val="00686977"/>
    <w:rsid w:val="00692C95"/>
    <w:rsid w:val="006A112F"/>
    <w:rsid w:val="006A2AE8"/>
    <w:rsid w:val="00726515"/>
    <w:rsid w:val="00743CEE"/>
    <w:rsid w:val="00756AF2"/>
    <w:rsid w:val="008002E6"/>
    <w:rsid w:val="008232B3"/>
    <w:rsid w:val="00825DFC"/>
    <w:rsid w:val="00827454"/>
    <w:rsid w:val="00836502"/>
    <w:rsid w:val="0084756B"/>
    <w:rsid w:val="00863EE0"/>
    <w:rsid w:val="00873D2F"/>
    <w:rsid w:val="00885034"/>
    <w:rsid w:val="00887860"/>
    <w:rsid w:val="008A3A21"/>
    <w:rsid w:val="008D336B"/>
    <w:rsid w:val="008E46B6"/>
    <w:rsid w:val="00922CC6"/>
    <w:rsid w:val="00950B7D"/>
    <w:rsid w:val="009925E2"/>
    <w:rsid w:val="009970CE"/>
    <w:rsid w:val="009A1304"/>
    <w:rsid w:val="009D7E89"/>
    <w:rsid w:val="00A27CA7"/>
    <w:rsid w:val="00A819ED"/>
    <w:rsid w:val="00AE5E02"/>
    <w:rsid w:val="00AE7E3E"/>
    <w:rsid w:val="00B359A7"/>
    <w:rsid w:val="00B96C3D"/>
    <w:rsid w:val="00BC0EB4"/>
    <w:rsid w:val="00BC2B01"/>
    <w:rsid w:val="00BE00D5"/>
    <w:rsid w:val="00BF7521"/>
    <w:rsid w:val="00C04DC7"/>
    <w:rsid w:val="00C32745"/>
    <w:rsid w:val="00C51A91"/>
    <w:rsid w:val="00C70D3E"/>
    <w:rsid w:val="00CB248F"/>
    <w:rsid w:val="00CE50D3"/>
    <w:rsid w:val="00CE7734"/>
    <w:rsid w:val="00CF569B"/>
    <w:rsid w:val="00D009E1"/>
    <w:rsid w:val="00D019C1"/>
    <w:rsid w:val="00D060B6"/>
    <w:rsid w:val="00D07EB4"/>
    <w:rsid w:val="00D75327"/>
    <w:rsid w:val="00D926B0"/>
    <w:rsid w:val="00DC3B24"/>
    <w:rsid w:val="00DF7081"/>
    <w:rsid w:val="00E60789"/>
    <w:rsid w:val="00E62DBC"/>
    <w:rsid w:val="00EC0CE9"/>
    <w:rsid w:val="00EC1E9B"/>
    <w:rsid w:val="00ED3F74"/>
    <w:rsid w:val="00F23B0C"/>
    <w:rsid w:val="00F3767E"/>
    <w:rsid w:val="00F46616"/>
    <w:rsid w:val="00F63B3D"/>
    <w:rsid w:val="00F90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E3ABD"/>
  <w15:docId w15:val="{3D4DA434-94B4-044D-8030-A92A64EE0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7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7734"/>
  </w:style>
  <w:style w:type="paragraph" w:styleId="a7">
    <w:name w:val="footer"/>
    <w:basedOn w:val="a"/>
    <w:link w:val="a8"/>
    <w:uiPriority w:val="99"/>
    <w:unhideWhenUsed/>
    <w:rsid w:val="00CE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7734"/>
  </w:style>
  <w:style w:type="paragraph" w:styleId="a9">
    <w:name w:val="List Paragraph"/>
    <w:basedOn w:val="a"/>
    <w:uiPriority w:val="34"/>
    <w:qFormat/>
    <w:rsid w:val="00D07EB4"/>
    <w:pPr>
      <w:ind w:left="720"/>
      <w:contextualSpacing/>
    </w:pPr>
  </w:style>
  <w:style w:type="paragraph" w:styleId="1">
    <w:name w:val="toc 1"/>
    <w:basedOn w:val="a"/>
    <w:next w:val="a"/>
    <w:autoRedefine/>
    <w:uiPriority w:val="39"/>
    <w:unhideWhenUsed/>
    <w:rsid w:val="00021B12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021B12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021B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4555</Words>
  <Characters>25966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Юлия Белинская</cp:lastModifiedBy>
  <cp:revision>2</cp:revision>
  <cp:lastPrinted>2025-01-16T02:21:00Z</cp:lastPrinted>
  <dcterms:created xsi:type="dcterms:W3CDTF">2025-04-18T08:50:00Z</dcterms:created>
  <dcterms:modified xsi:type="dcterms:W3CDTF">2025-04-18T08:50:00Z</dcterms:modified>
</cp:coreProperties>
</file>